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0 (Apache licensed) using REFERENCE JAXB in Oracle Java 1.8.0_181 on FreeBSD -->
    <w:p>
      <w:pPr>
        <w:spacing w:after="90"/>
        <w:ind w:left="0"/>
        <w:jc w:val="left"/>
      </w:pPr>
      <w:r>
        <w:rPr>
          <w:rFonts w:hint="default" w:ascii="Times" w:hAnsi="Times"/>
          <w:b w:val="false"/>
          <w:i w:val="false"/>
          <w:color w:val="000000"/>
        </w:rPr>
        <w:t>Cekos In Ekspert</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НАПОМЕНА ЕКСПЕРТ-а:</w:t>
      </w:r>
      <w:r>
        <w:rPr>
          <w:rFonts w:hint="default" w:ascii="Times" w:hAnsi="Times"/>
          <w:b w:val="false"/>
          <w:i w:val="false"/>
          <w:color w:val="000000"/>
        </w:rPr>
        <w:t xml:space="preserve"> </w:t>
      </w:r>
      <w:r>
        <w:rPr>
          <w:rFonts w:hint="default" w:ascii="Times" w:hAnsi="Times"/>
          <w:b w:val="false"/>
          <w:i/>
          <w:color w:val="000000"/>
        </w:rPr>
        <w:t xml:space="preserve"> Уредба о изменама и допунама Уредбе о буџетском рачуноводству ("Сл. гласник РС", бр. 27/20), којом су извршене измене и допуне у приказаној уредби, донета је на основу члана 75. став 1. Закона о буџетском систему ("Службени гласник РС", бр. 54/09, 73/10, 101/10, 101/11, 93/12, 62/13, 63/13 - исправка, 108/13, 142/14, 68/15 - др. закон, 103/15, 99/16, 113/17, 95/18, 31/19 и 72/19). </w:t>
      </w:r>
      <w:r>
        <w:rPr>
          <w:rFonts w:hint="default" w:ascii="Times" w:hAnsi="Times"/>
          <w:b w:val="false"/>
          <w:i w:val="false"/>
          <w:color w:val="000000"/>
        </w:rPr>
        <w:t xml:space="preserve"> </w:t>
      </w:r>
    </w:p>
    <w:p>
      <w:r>
        <w:pict>
          <v:rect style="width:0;height:1.5pt" id="_x0000_i1025" o:hr="t" o:hrstd="t" o:hralign="center" stroked="f" fillcolor="#a0a0a0"/>
        </w:pict>
      </w:r>
    </w:p>
    <w:p>
      <w:pPr>
        <w:spacing w:after="90"/>
        <w:ind w:left="0"/>
        <w:jc w:val="left"/>
      </w:pPr>
      <w:r>
        <w:rPr>
          <w:rFonts w:hint="default" w:ascii="Times" w:hAnsi="Times"/>
          <w:b w:val="false"/>
          <w:i w:val="false"/>
          <w:color w:val="000000"/>
        </w:rPr>
        <w:t xml:space="preserve">На основу члана 62. став 1. Закона о буџетском систему ("Службени гласник РС", бр. 9/2002 и 87/2002), </w:t>
      </w:r>
    </w:p>
    <w:p>
      <w:pPr>
        <w:spacing w:after="90"/>
        <w:ind w:left="0"/>
        <w:jc w:val="left"/>
      </w:pPr>
      <w:r>
        <w:rPr>
          <w:rFonts w:hint="default" w:ascii="Times" w:hAnsi="Times"/>
          <w:b w:val="false"/>
          <w:i w:val="false"/>
          <w:color w:val="000000"/>
        </w:rPr>
        <w:t>Влада Републике Србије доноси</w:t>
      </w:r>
    </w:p>
    <w:p>
      <w:pPr>
        <w:spacing w:after="225"/>
        <w:ind w:left="0"/>
        <w:jc w:val="center"/>
      </w:pPr>
      <w:r>
        <w:rPr>
          <w:rFonts w:hint="default" w:ascii="Times" w:hAnsi="Times"/>
          <w:b/>
          <w:i w:val="false"/>
          <w:color w:val="333333"/>
        </w:rPr>
        <w:t xml:space="preserve">УРЕДБУ </w:t>
      </w:r>
      <w:r>
        <w:br/>
      </w:r>
      <w:r>
        <w:rPr>
          <w:rFonts w:hint="default" w:ascii="Times" w:hAnsi="Times"/>
          <w:b/>
          <w:i w:val="false"/>
          <w:color w:val="333333"/>
        </w:rPr>
        <w:t xml:space="preserve"> О БУЏЕТСКОМ РАЧУНОВОДСТВУ </w:t>
      </w:r>
    </w:p>
    <w:p>
      <w:pPr>
        <w:spacing w:after="450"/>
        <w:ind w:left="750"/>
        <w:jc w:val="center"/>
      </w:pPr>
      <w:r>
        <w:rPr>
          <w:rFonts w:hint="default" w:ascii="Times" w:hAnsi="Times"/>
          <w:b/>
          <w:i w:val="false"/>
          <w:color w:val="006633"/>
        </w:rPr>
        <w:t>(Сл. гласник РС бр. 125/03 , 12/06 , 27/20 )</w:t>
      </w:r>
    </w:p>
    <w:p>
      <w:pPr>
        <w:spacing w:after="450"/>
        <w:ind w:left="750"/>
        <w:jc w:val="center"/>
      </w:pPr>
      <w:r>
        <w:rPr>
          <w:rFonts w:hint="default" w:ascii="Times" w:hAnsi="Times"/>
          <w:b/>
          <w:i w:val="false"/>
          <w:color w:val="006633"/>
        </w:rPr>
        <w:t xml:space="preserve">Пречишћен текст закључно са изменама из Сл. гл. РС бр. 27/20  које су у примени од 21/03/2020 </w:t>
      </w:r>
      <w:r>
        <w:rPr>
          <w:rFonts w:hint="default" w:ascii="Times" w:hAnsi="Times"/>
          <w:b/>
          <w:i w:val="false"/>
          <w:color w:val="006633"/>
        </w:rPr>
        <w:t xml:space="preserve"> </w:t>
      </w:r>
      <w:r>
        <w:br/>
      </w:r>
      <w:r>
        <w:rPr>
          <w:rFonts w:hint="default" w:ascii="Times" w:hAnsi="Times"/>
          <w:b/>
          <w:i w:val="false"/>
          <w:color w:val="006633"/>
        </w:rPr>
        <w:t xml:space="preserve">(измене у чл.: 1 , 2 , 3 , 4 , 5 , 5а , 6 , 7 , 8 , 9 , 10 , 11 , 12 , 13 , 16 , 17 , 18 , 19 , 20 ); </w:t>
      </w:r>
    </w:p>
    <w:p>
      <w:pPr>
        <w:spacing w:after="450"/>
        <w:ind w:left="750"/>
        <w:jc w:val="center"/>
      </w:pPr>
      <w:r>
        <w:rPr>
          <w:rFonts w:hint="default" w:ascii="Times" w:hAnsi="Times"/>
          <w:b/>
          <w:i w:val="false"/>
          <w:color w:val="006633"/>
        </w:rPr>
        <w:t xml:space="preserve">- изузев појединих одредби </w:t>
      </w:r>
      <w:r>
        <w:rPr>
          <w:rFonts w:hint="default" w:ascii="Times" w:hAnsi="Times"/>
          <w:b/>
          <w:i w:val="false"/>
          <w:color w:val="006633"/>
        </w:rPr>
        <w:t xml:space="preserve">! </w:t>
      </w:r>
      <w:r>
        <w:rPr>
          <w:rFonts w:hint="default" w:ascii="Times" w:hAnsi="Times"/>
          <w:b/>
          <w:i w:val="false"/>
          <w:color w:val="006633"/>
        </w:rPr>
        <w:t xml:space="preserve">. </w:t>
      </w:r>
      <w:r>
        <w:br/>
      </w:r>
      <w:r>
        <w:rPr>
          <w:rFonts w:hint="default" w:ascii="Times" w:hAnsi="Times"/>
          <w:b/>
          <w:i w:val="false"/>
          <w:color w:val="006633"/>
        </w:rPr>
        <w:t xml:space="preserve"> </w:t>
      </w:r>
    </w:p>
    <w:p>
      <w:pPr>
        <w:spacing w:after="45"/>
        <w:ind w:left="0"/>
        <w:jc w:val="center"/>
      </w:pPr>
      <w:r>
        <w:rPr>
          <w:rFonts w:hint="default" w:ascii="Times" w:hAnsi="Times"/>
          <w:b/>
          <w:i w:val="false"/>
          <w:color w:val="333333"/>
        </w:rPr>
        <w:t xml:space="preserve"> </w:t>
      </w:r>
      <w:r>
        <w:rPr>
          <w:rFonts w:hint="default" w:ascii="Times" w:hAnsi="Times"/>
          <w:b/>
          <w:i w:val="false"/>
          <w:color w:val="333333"/>
        </w:rPr>
        <w:t>I.</w:t>
      </w:r>
      <w:r>
        <w:rPr>
          <w:rFonts w:hint="default" w:ascii="Times" w:hAnsi="Times"/>
          <w:b/>
          <w:i w:val="false"/>
          <w:color w:val="333333"/>
        </w:rPr>
        <w:t xml:space="preserve"> ОСНОВНЕ ОДРЕДБЕ </w:t>
      </w:r>
    </w:p>
    <w:p>
      <w:pPr>
        <w:spacing w:after="225"/>
        <w:ind w:left="0"/>
        <w:jc w:val="center"/>
      </w:pPr>
      <w:r>
        <w:rPr>
          <w:rFonts w:hint="default" w:ascii="Times" w:hAnsi="Times"/>
          <w:b/>
          <w:i w:val="false"/>
          <w:color w:val="000000"/>
        </w:rPr>
        <w:t xml:space="preserve"> Члан 1. </w:t>
      </w:r>
    </w:p>
    <w:p>
      <w:pPr>
        <w:spacing w:after="90"/>
        <w:ind w:left="0"/>
        <w:jc w:val="left"/>
      </w:pPr>
      <w:r>
        <w:rPr>
          <w:rFonts w:hint="default" w:ascii="Times" w:hAnsi="Times"/>
          <w:b w:val="false"/>
          <w:i w:val="false"/>
          <w:color w:val="000000"/>
        </w:rPr>
        <w:t xml:space="preserve">(1) Овом уредбом ближе се уређује буџетско рачуноводство и систем главне књиге </w:t>
      </w:r>
      <w:r>
        <w:rPr>
          <w:rFonts w:hint="default" w:ascii="Times" w:hAnsi="Times"/>
          <w:b/>
          <w:i w:val="false"/>
          <w:color w:val="000000"/>
        </w:rPr>
        <w:t>.</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(2) Под буџетским рачуноводством, у смислу ове уредбе, подразумевају се услови и начин вођења пословних књига, састављање, приказивање, достављање и објављивање финансијских извештаја.</w:t>
      </w:r>
    </w:p>
    <w:p>
      <w:pPr>
        <w:spacing w:after="225"/>
        <w:ind w:left="0"/>
        <w:jc w:val="center"/>
      </w:pPr>
      <w:r>
        <w:rPr>
          <w:rFonts w:hint="default" w:ascii="Times" w:hAnsi="Times"/>
          <w:b/>
          <w:i w:val="false"/>
          <w:color w:val="000000"/>
        </w:rPr>
        <w:t xml:space="preserve"> Члан 2.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Ова уредба примењује се на буџет Републике Србије, буџете аутономних покрајина и јединица локалне самоуправе, као и на њихове директне и индиректне кориснике буџетских средстава (у даљем тексту: корисници буџетских средстава), Републички фонд за здравствено осигурање, Републички фонд за пензијско и инвалидско осигурање, Фонд за социјално осигурање војних осигураника и Националну службу за запошљавање (у даљем тексту: организације за обавезно социјално осигурање), као и на кориснике средстава Републичког фонда за здравствено осигурање.</w:t>
      </w:r>
      <w:r>
        <w:rPr>
          <w:rFonts w:hint="default" w:ascii="Times" w:hAnsi="Times"/>
          <w:b w:val="false"/>
          <w:i w:val="false"/>
          <w:color w:val="000000"/>
        </w:rPr>
        <w:t xml:space="preserve"> </w:t>
      </w:r>
    </w:p>
    <w:p>
      <w:pPr>
        <w:spacing w:after="225"/>
        <w:ind w:left="0"/>
        <w:jc w:val="center"/>
      </w:pPr>
      <w:r>
        <w:rPr>
          <w:rFonts w:hint="default" w:ascii="Times" w:hAnsi="Times"/>
          <w:b/>
          <w:i w:val="false"/>
          <w:color w:val="000000"/>
        </w:rPr>
        <w:t xml:space="preserve"> Члан 3.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Корисници буџетских средстава и организације за обавезно социјално осигурање, као и корисници средстава Републичког фонда за здравствено осигурање, дужни су да вођење пословних књига, састављање, приказивање, достављање и објављивање финансијских извештаја, врше у складу са овом уредбом и другим прописима којима се уређује ова област.</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Дефиниције </w:t>
      </w:r>
    </w:p>
    <w:p>
      <w:pPr>
        <w:spacing w:after="225"/>
        <w:ind w:left="0"/>
        <w:jc w:val="center"/>
      </w:pPr>
      <w:r>
        <w:rPr>
          <w:rFonts w:hint="default" w:ascii="Times" w:hAnsi="Times"/>
          <w:b/>
          <w:i w:val="false"/>
          <w:color w:val="000000"/>
        </w:rPr>
        <w:t xml:space="preserve"> Члан 4. </w:t>
      </w:r>
    </w:p>
    <w:p>
      <w:pPr>
        <w:spacing w:after="90"/>
        <w:ind w:left="0"/>
        <w:jc w:val="left"/>
      </w:pPr>
      <w:r>
        <w:rPr>
          <w:rFonts w:hint="default" w:ascii="Times" w:hAnsi="Times"/>
          <w:b w:val="false"/>
          <w:i w:val="false"/>
          <w:color w:val="000000"/>
        </w:rPr>
        <w:t>Термини који се користе у овој уредби имају следеће значење:</w:t>
      </w:r>
    </w:p>
    <w:p>
      <w:pPr>
        <w:spacing w:after="90"/>
        <w:ind w:left="600"/>
        <w:jc w:val="left"/>
      </w:pPr>
      <w:r>
        <w:rPr>
          <w:rFonts w:hint="default" w:ascii="Times" w:hAnsi="Times"/>
          <w:b w:val="false"/>
          <w:i w:val="false"/>
          <w:color w:val="000000"/>
        </w:rPr>
        <w:t xml:space="preserve">1) </w:t>
      </w:r>
      <w:r>
        <w:rPr>
          <w:rFonts w:hint="default" w:ascii="Times" w:hAnsi="Times"/>
          <w:b/>
          <w:i w:val="false"/>
          <w:color w:val="000000"/>
        </w:rPr>
        <w:t xml:space="preserve">Међународни рачуноводствени стандарди за јавни сектор јесу Међународни рачуноводствени стандарди за јавни сектор </w:t>
      </w:r>
      <w:r>
        <w:rPr>
          <w:rFonts w:hint="default" w:ascii="Times" w:hAnsi="Times"/>
          <w:b/>
          <w:i w:val="false"/>
          <w:color w:val="000000"/>
        </w:rPr>
        <w:t>(International Public Sector Accounting Standards - IPSAS),</w:t>
      </w:r>
      <w:r>
        <w:rPr>
          <w:rFonts w:hint="default" w:ascii="Times" w:hAnsi="Times"/>
          <w:b/>
          <w:i w:val="false"/>
          <w:color w:val="000000"/>
        </w:rPr>
        <w:t xml:space="preserve"> које објављује Одбор за међународне рачуноводствене стандарде за јавни сектор </w:t>
      </w:r>
      <w:r>
        <w:rPr>
          <w:rFonts w:hint="default" w:ascii="Times" w:hAnsi="Times"/>
          <w:b/>
          <w:i w:val="false"/>
          <w:color w:val="000000"/>
        </w:rPr>
        <w:t>(International Public Sector Accounting Standards Board - IPSASB),</w:t>
      </w:r>
      <w:r>
        <w:rPr>
          <w:rFonts w:hint="default" w:ascii="Times" w:hAnsi="Times"/>
          <w:b/>
          <w:i w:val="false"/>
          <w:color w:val="000000"/>
        </w:rPr>
        <w:t xml:space="preserve"> организациони део Међународне федерације рачуновођа </w:t>
      </w:r>
      <w:r>
        <w:rPr>
          <w:rFonts w:hint="default" w:ascii="Times" w:hAnsi="Times"/>
          <w:b/>
          <w:i w:val="false"/>
          <w:color w:val="000000"/>
        </w:rPr>
        <w:t>(International Federation of Accountants - IFAC);</w:t>
      </w:r>
      <w:r>
        <w:rPr>
          <w:rFonts w:hint="default" w:ascii="Times" w:hAnsi="Times"/>
          <w:b/>
          <w:i w:val="false"/>
          <w:color w:val="000000"/>
        </w:rPr>
        <w:t xml:space="preserve"> </w:t>
      </w:r>
      <w:r>
        <w:rPr>
          <w:rFonts w:hint="default" w:ascii="Times" w:hAnsi="Times"/>
          <w:b w:val="false"/>
          <w:i w:val="false"/>
          <w:color w:val="000000"/>
        </w:rPr>
        <w:t xml:space="preserve"> </w:t>
      </w:r>
    </w:p>
    <w:p>
      <w:pPr>
        <w:spacing w:after="90"/>
        <w:ind w:left="600"/>
        <w:jc w:val="left"/>
      </w:pPr>
      <w:r>
        <w:rPr>
          <w:rFonts w:hint="default" w:ascii="Times" w:hAnsi="Times"/>
          <w:b w:val="false"/>
          <w:i w:val="false"/>
          <w:color w:val="000000"/>
        </w:rPr>
        <w:t xml:space="preserve">2) Међународни стандарди ревизије који обухватају Комитет за Међународну праксу ревизије </w:t>
      </w:r>
      <w:r>
        <w:rPr>
          <w:rFonts w:hint="default" w:ascii="Times" w:hAnsi="Times"/>
          <w:b w:val="false"/>
          <w:i w:val="false"/>
          <w:color w:val="000000"/>
        </w:rPr>
        <w:t>(IAPC)</w:t>
      </w:r>
      <w:r>
        <w:rPr>
          <w:rFonts w:hint="default" w:ascii="Times" w:hAnsi="Times"/>
          <w:b w:val="false"/>
          <w:i w:val="false"/>
          <w:color w:val="000000"/>
        </w:rPr>
        <w:t xml:space="preserve"> и Међународна организација институција за врховну ревизију </w:t>
      </w:r>
      <w:r>
        <w:rPr>
          <w:rFonts w:hint="default" w:ascii="Times" w:hAnsi="Times"/>
          <w:b w:val="false"/>
          <w:i w:val="false"/>
          <w:color w:val="000000"/>
        </w:rPr>
        <w:t>(INTOSAI);</w:t>
      </w:r>
      <w:r>
        <w:rPr>
          <w:rFonts w:hint="default" w:ascii="Times" w:hAnsi="Times"/>
          <w:b w:val="false"/>
          <w:i w:val="false"/>
          <w:color w:val="000000"/>
        </w:rPr>
        <w:t xml:space="preserve"> </w:t>
      </w:r>
    </w:p>
    <w:p>
      <w:pPr>
        <w:spacing w:after="90"/>
        <w:ind w:left="600"/>
        <w:jc w:val="left"/>
      </w:pPr>
      <w:r>
        <w:rPr>
          <w:rFonts w:hint="default" w:ascii="Times" w:hAnsi="Times"/>
          <w:b w:val="false"/>
          <w:i w:val="false"/>
          <w:color w:val="000000"/>
        </w:rPr>
        <w:t>3) Готовинска основа (начело рачуноводственог обухватања прихода и расхода у тренутку наплате, односно плаћања) јесте основа за вођење буџетског рачуноводства, по којој се трансакције и остали догађаји признају у моменту пријема односно исплате средстава, као што је дефинисано готовинском основом Међународних рачуноводствених стандарда за јавни сектор, у делу који се односи на готовинску основу;</w:t>
      </w:r>
    </w:p>
    <w:p>
      <w:pPr>
        <w:spacing w:after="90"/>
        <w:ind w:left="600"/>
        <w:jc w:val="left"/>
      </w:pPr>
      <w:r>
        <w:rPr>
          <w:rFonts w:hint="default" w:ascii="Times" w:hAnsi="Times"/>
          <w:b w:val="false"/>
          <w:i w:val="false"/>
          <w:color w:val="000000"/>
        </w:rPr>
        <w:t>4) Готовина представља готовинска средства на располагању и депозите у банкарским институцијама, који се могу повући на захтев;</w:t>
      </w:r>
    </w:p>
    <w:p>
      <w:pPr>
        <w:spacing w:after="90"/>
        <w:ind w:left="600"/>
        <w:jc w:val="left"/>
      </w:pPr>
      <w:r>
        <w:rPr>
          <w:rFonts w:hint="default" w:ascii="Times" w:hAnsi="Times"/>
          <w:b w:val="false"/>
          <w:i w:val="false"/>
          <w:color w:val="000000"/>
        </w:rPr>
        <w:t>5) Готовински еквиваленти јесу краткорочни високо ликвидни пласмани који се могу лако конвертовати у познате суме новца уз минималан ризик промене вредности;</w:t>
      </w:r>
    </w:p>
    <w:p>
      <w:pPr>
        <w:spacing w:after="90"/>
        <w:ind w:left="600"/>
        <w:jc w:val="left"/>
      </w:pPr>
      <w:r>
        <w:rPr>
          <w:rFonts w:hint="default" w:ascii="Times" w:hAnsi="Times"/>
          <w:b w:val="false"/>
          <w:i w:val="false"/>
          <w:color w:val="000000"/>
        </w:rPr>
        <w:t>6) Обрачунска основа (начело рачуноводственог обухватања догађаја у тренутку њиховог настанка) јесте основа за вођење буџетског рачуноводства, по којој се трансакције и остали догађаји признају у моменту настанка трансакције и догађаји евидентирају у рачуноводственој евиденцији и приказују у финансијским извештајима за период на који се односе;</w:t>
      </w:r>
    </w:p>
    <w:p>
      <w:pPr>
        <w:spacing w:after="90"/>
        <w:ind w:left="600"/>
        <w:jc w:val="left"/>
      </w:pPr>
      <w:r>
        <w:rPr>
          <w:rFonts w:hint="default" w:ascii="Times" w:hAnsi="Times"/>
          <w:b w:val="false"/>
          <w:i w:val="false"/>
          <w:color w:val="000000"/>
        </w:rPr>
        <w:t>7) Образложење садржи информације о одабраним рачуноводственим политикама и детаљне информације о појединим трансакцијама и догађајима, као и додатне информације које се не приказују у самом финансијском извештају, а које су потребне у смислу реалног приказивања готовинских прилива и одлива и салда готовинских средстава корисника буџетских средстава и организација обавезног социјалног осигурања;</w:t>
      </w:r>
    </w:p>
    <w:p>
      <w:pPr>
        <w:spacing w:after="90"/>
        <w:ind w:left="600"/>
        <w:jc w:val="left"/>
      </w:pPr>
      <w:r>
        <w:rPr>
          <w:rFonts w:hint="default" w:ascii="Times" w:hAnsi="Times"/>
          <w:b w:val="false"/>
          <w:i w:val="false"/>
          <w:color w:val="000000"/>
        </w:rPr>
        <w:t>8) Стручно лице је лице које има сертификат за вођење пословних књига, састављање и презентацију финансијских извештаја и обављање ревизије под надзором овлашћеног ревизора (рачуновођа, самостални рачуновођа и овлашћени рачуновођа);</w:t>
      </w:r>
    </w:p>
    <w:p>
      <w:pPr>
        <w:spacing w:after="90"/>
        <w:ind w:left="600"/>
        <w:jc w:val="left"/>
      </w:pPr>
      <w:r>
        <w:rPr>
          <w:rFonts w:hint="default" w:ascii="Times" w:hAnsi="Times"/>
          <w:b w:val="false"/>
          <w:i w:val="false"/>
          <w:color w:val="000000"/>
        </w:rPr>
        <w:t xml:space="preserve">9) Сертификат је јавна исправа издата физичком лицу о положеном стручном испиту, стеченом звању и испуњеним условима предвиђеним кодексом етике за професионалне рачуновође </w:t>
      </w:r>
      <w:r>
        <w:rPr>
          <w:rFonts w:hint="default" w:ascii="Times" w:hAnsi="Times"/>
          <w:b/>
          <w:i w:val="false"/>
          <w:color w:val="000000"/>
        </w:rPr>
        <w:t>;</w:t>
      </w:r>
      <w:r>
        <w:rPr>
          <w:rFonts w:hint="default" w:ascii="Times" w:hAnsi="Times"/>
          <w:b w:val="false"/>
          <w:i w:val="false"/>
          <w:color w:val="000000"/>
        </w:rPr>
        <w:t xml:space="preserve"> </w:t>
      </w:r>
    </w:p>
    <w:p>
      <w:pPr>
        <w:spacing w:after="90"/>
        <w:ind w:left="600"/>
        <w:jc w:val="left"/>
      </w:pPr>
      <w:r>
        <w:rPr>
          <w:rFonts w:hint="default" w:ascii="Times" w:hAnsi="Times"/>
          <w:b w:val="false"/>
          <w:i w:val="false"/>
          <w:color w:val="000000"/>
        </w:rPr>
        <w:t xml:space="preserve"> </w:t>
      </w:r>
      <w:r>
        <w:rPr>
          <w:rFonts w:hint="default" w:ascii="Times" w:hAnsi="Times"/>
          <w:b/>
          <w:i w:val="false"/>
          <w:color w:val="000000"/>
        </w:rPr>
        <w:t>10) дневник је пословна књига у којој се хронолошки евидентирају све настале пословне промене;</w:t>
      </w:r>
      <w:r>
        <w:rPr>
          <w:rFonts w:hint="default" w:ascii="Times" w:hAnsi="Times"/>
          <w:b w:val="false"/>
          <w:i w:val="false"/>
          <w:color w:val="000000"/>
        </w:rPr>
        <w:t xml:space="preserve"> </w:t>
      </w:r>
    </w:p>
    <w:p>
      <w:pPr>
        <w:spacing w:after="90"/>
        <w:ind w:left="600"/>
        <w:jc w:val="left"/>
      </w:pPr>
      <w:r>
        <w:rPr>
          <w:rFonts w:hint="default" w:ascii="Times" w:hAnsi="Times"/>
          <w:b w:val="false"/>
          <w:i w:val="false"/>
          <w:color w:val="000000"/>
        </w:rPr>
        <w:t xml:space="preserve"> </w:t>
      </w:r>
      <w:r>
        <w:rPr>
          <w:rFonts w:hint="default" w:ascii="Times" w:hAnsi="Times"/>
          <w:b/>
          <w:i w:val="false"/>
          <w:color w:val="000000"/>
        </w:rPr>
        <w:t>11) главна књига трезора је пословна књига скупа свих рачуна која се води по систему двојног књиговодства за буџет Републике Србије, буџете аутономних покрајина и јединица локалне самоуправе, у којој се систематски обухватају стања и евидентирају све промене на имовини, обавезама, капиталу, приходима и расходима;</w:t>
      </w:r>
      <w:r>
        <w:rPr>
          <w:rFonts w:hint="default" w:ascii="Times" w:hAnsi="Times"/>
          <w:b w:val="false"/>
          <w:i w:val="false"/>
          <w:color w:val="000000"/>
        </w:rPr>
        <w:t xml:space="preserve"> </w:t>
      </w:r>
    </w:p>
    <w:p>
      <w:pPr>
        <w:spacing w:after="90"/>
        <w:ind w:left="600"/>
        <w:jc w:val="left"/>
      </w:pPr>
      <w:r>
        <w:rPr>
          <w:rFonts w:hint="default" w:ascii="Times" w:hAnsi="Times"/>
          <w:b w:val="false"/>
          <w:i w:val="false"/>
          <w:color w:val="000000"/>
        </w:rPr>
        <w:t xml:space="preserve"> </w:t>
      </w:r>
      <w:r>
        <w:rPr>
          <w:rFonts w:hint="default" w:ascii="Times" w:hAnsi="Times"/>
          <w:b/>
          <w:i w:val="false"/>
          <w:color w:val="000000"/>
        </w:rPr>
        <w:t>12) помоћне књиге и евиденције су аналитичке евиденције које се воде са циљем да се обезбеде подаци у вези са праћењем стања и кретања имовине, обавеза, капитала, прихода и примања и расхода и издатака.</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w:t>
      </w:r>
      <w:r>
        <w:rPr>
          <w:rFonts w:hint="default" w:ascii="Times" w:hAnsi="Times"/>
          <w:b/>
          <w:i w:val="false"/>
          <w:color w:val="333333"/>
        </w:rPr>
        <w:t>II.</w:t>
      </w:r>
      <w:r>
        <w:rPr>
          <w:rFonts w:hint="default" w:ascii="Times" w:hAnsi="Times"/>
          <w:b/>
          <w:i w:val="false"/>
          <w:color w:val="333333"/>
        </w:rPr>
        <w:t xml:space="preserve"> ОСНОВА ЗА ВОЂЕЊЕ БУЏЕТСКОГ РАЧУНОВОДСТВА И ФИНАНСИЈСКОГ ИЗВЕШТАВАЊА </w:t>
      </w:r>
    </w:p>
    <w:p>
      <w:pPr>
        <w:spacing w:after="45"/>
        <w:ind w:left="0"/>
        <w:jc w:val="center"/>
      </w:pPr>
      <w:r>
        <w:rPr>
          <w:rFonts w:hint="default" w:ascii="Times" w:hAnsi="Times"/>
          <w:b/>
          <w:i w:val="false"/>
          <w:color w:val="333333"/>
        </w:rPr>
        <w:t xml:space="preserve"> Основа за вођење буџетског рачуноводства </w:t>
      </w:r>
    </w:p>
    <w:p>
      <w:pPr>
        <w:spacing w:after="225"/>
        <w:ind w:left="0"/>
        <w:jc w:val="center"/>
      </w:pPr>
      <w:r>
        <w:rPr>
          <w:rFonts w:hint="default" w:ascii="Times" w:hAnsi="Times"/>
          <w:b/>
          <w:i w:val="false"/>
          <w:color w:val="000000"/>
        </w:rPr>
        <w:t xml:space="preserve"> Члан 5. </w:t>
      </w:r>
    </w:p>
    <w:p>
      <w:pPr>
        <w:spacing w:after="90"/>
        <w:ind w:left="0"/>
        <w:jc w:val="left"/>
      </w:pPr>
      <w:r>
        <w:rPr>
          <w:rFonts w:hint="default" w:ascii="Times" w:hAnsi="Times"/>
          <w:b w:val="false"/>
          <w:i w:val="false"/>
          <w:color w:val="000000"/>
        </w:rPr>
        <w:t>(1) Основа за вођење буџетског рачуноводства јесте готовинска основа.</w:t>
      </w:r>
    </w:p>
    <w:p>
      <w:pPr>
        <w:spacing w:after="90"/>
        <w:ind w:left="0"/>
        <w:jc w:val="left"/>
      </w:pPr>
      <w:r>
        <w:rPr>
          <w:rFonts w:hint="default" w:ascii="Times" w:hAnsi="Times"/>
          <w:b w:val="false"/>
          <w:i w:val="false"/>
          <w:color w:val="000000"/>
        </w:rPr>
        <w:t>(2) Трансакције и остали догађаји евидентирају се у тренутку када се готовинска средства приме, односно исплате.</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(3) Изузетно од става 2. овог члана, примљена средства од донација, хуманитарне помоћи и финансијске помоћи Европске уније у девизама, евидентирају се као приход у моменту конвертовања и уплате тих средстава у динарима на прописани уплатни рачун јавног прихода, односно у моменту евидентирања динарске противвредности плаћања извршеног у девизама из средстава донација, хуманитарне помоћи и финансијске помоћи Европске уније преко подрачуна извршења буџета Републике Србије, односно локалне власти, организација обавезног социјалног осигурања и корисника средстава Републичког фонда за здравствено осигурање.</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(4)</w:t>
      </w:r>
      <w:r>
        <w:rPr>
          <w:rFonts w:hint="default" w:ascii="Times" w:hAnsi="Times"/>
          <w:b w:val="false"/>
          <w:i w:val="false"/>
          <w:color w:val="000000"/>
        </w:rPr>
        <w:t xml:space="preserve"> Финансијски извештаји припремају се на принципима Међународних рачуноводствених стандарда за јавни сектор.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(5)</w:t>
      </w:r>
      <w:r>
        <w:rPr>
          <w:rFonts w:hint="default" w:ascii="Times" w:hAnsi="Times"/>
          <w:b w:val="false"/>
          <w:i w:val="false"/>
          <w:color w:val="000000"/>
        </w:rPr>
        <w:t xml:space="preserve"> Финансијски извештаји на готовинској основи садрже информације о извору средстава прикупљених у току одређеног периода, намени за коју су средства искоришћена и салду готовинских средстава, на дан извештавања.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(6)</w:t>
      </w:r>
      <w:r>
        <w:rPr>
          <w:rFonts w:hint="default" w:ascii="Times" w:hAnsi="Times"/>
          <w:b w:val="false"/>
          <w:i w:val="false"/>
          <w:color w:val="000000"/>
        </w:rPr>
        <w:t xml:space="preserve"> Корисници буџетских средстава и организације обавезног социјалног осигурања </w:t>
      </w:r>
      <w:r>
        <w:rPr>
          <w:rFonts w:hint="default" w:ascii="Times" w:hAnsi="Times"/>
          <w:b/>
          <w:i w:val="false"/>
          <w:color w:val="000000"/>
        </w:rPr>
        <w:t>, као и корисници средстава Републичког фонда за здравствено осигурање,</w:t>
      </w:r>
      <w:r>
        <w:rPr>
          <w:rFonts w:hint="default" w:ascii="Times" w:hAnsi="Times"/>
          <w:b w:val="false"/>
          <w:i w:val="false"/>
          <w:color w:val="000000"/>
        </w:rPr>
        <w:t xml:space="preserve"> могу водити рачуноводствене евиденције и према обрачунској основи за потребе интерног извештавања, под условом да се финансијски извештаји израђују на готовинској основи ради консолидованог извештавања.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(7) Финансијску имовину корисници буџетских средстава, организације обавезног социјалног осигурања и корисници средстава Републичког фонда за здравствено осигурање у својим пословним књигама евидентирају према набавној вредности.</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(8) Непокретности, опрему и остала основна средства, корисници буџетских средстава, организације обавезног социјалног осигурања и корисници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у својим пословним књигама евидентирају према набавној вредности умањеној за исправку вредности по основу амортизације. </w:t>
      </w:r>
    </w:p>
    <w:p>
      <w:pPr>
        <w:spacing w:after="45"/>
        <w:ind w:left="0"/>
        <w:jc w:val="center"/>
      </w:pPr>
      <w:r>
        <w:rPr>
          <w:rFonts w:hint="default" w:ascii="Times" w:hAnsi="Times"/>
          <w:b/>
          <w:i w:val="false"/>
          <w:color w:val="333333"/>
        </w:rPr>
        <w:t xml:space="preserve"> </w:t>
      </w:r>
      <w:r>
        <w:rPr>
          <w:rFonts w:hint="default" w:ascii="Times" w:hAnsi="Times"/>
          <w:b/>
          <w:i w:val="false"/>
          <w:color w:val="333333"/>
        </w:rPr>
        <w:t>IIa</w:t>
      </w:r>
      <w:r>
        <w:rPr>
          <w:rFonts w:hint="default" w:ascii="Times" w:hAnsi="Times"/>
          <w:b/>
          <w:i w:val="false"/>
          <w:color w:val="333333"/>
        </w:rPr>
        <w:t xml:space="preserve"> ФИНАНСИЈСКО ИЗВЕШТАВАЊЕ </w:t>
      </w:r>
    </w:p>
    <w:p>
      <w:pPr>
        <w:spacing w:after="225"/>
        <w:ind w:left="0"/>
        <w:jc w:val="center"/>
      </w:pPr>
      <w:r>
        <w:rPr>
          <w:rFonts w:hint="default" w:ascii="Times" w:hAnsi="Times"/>
          <w:b/>
          <w:i w:val="false"/>
          <w:color w:val="000000"/>
        </w:rPr>
        <w:t xml:space="preserve"> Члан 5а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(1) Финансијско извештавање, у смислу ове уредбе, врши се периодично и годишње.</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(2) Периодични и годишњи финансијски извештаји састављају се и подносе у складу са правилником којим се уређује припрема, састављање и подношење финансијских извештаја корисника буџетских средстава, организација за обавезно социјално осигурање, корисника средстава Републичког фонда за здравствено осигурање и буџетских фондова.</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Периодично извештавање </w:t>
      </w:r>
    </w:p>
    <w:p>
      <w:pPr>
        <w:spacing w:after="225"/>
        <w:ind w:left="0"/>
        <w:jc w:val="center"/>
      </w:pPr>
      <w:r>
        <w:rPr>
          <w:rFonts w:hint="default" w:ascii="Times" w:hAnsi="Times"/>
          <w:b/>
          <w:i w:val="false"/>
          <w:color w:val="000000"/>
        </w:rPr>
        <w:t xml:space="preserve"> Члан 6.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(1) Индиректни корисници буџетских средстава састављају тромесечно периодичне финансијске извештаје о извршењу буџета и достављају надлежном директном кориснику у року од десет дана по истеку тромесечја, за потребе планирања и контроле извршења буџета.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(2) Финансијске извештаје из става 1. овог члана директни корисници усклађују са подацима садржаним у главној књизи трезора и подацима из својих евиденција, врше консолидацију података и достављају органу управе надлежном за послове финансија, у року од 20 дана по истеку тромесечја.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(3) Корисници средстава Републичког фонда за здравствено осигурање састављају тромесечно периодичне финансијске извештаје о извршењу својих финансијских планова и достављају их Републичком фонду за здравствено осигурање, у року од десет дана по истеку тромесечја, за потребе планирања и контроле извршења финансијског плана.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(4) Организације за обавезно социјално осигурање састављају тромесечно периодичне финансијске извештаје о извршењу финансијских планова, а Републички фонд за здравствено осигурање врши консолидацију извештаја из става 3. овог члана и саставља консолидовани извештај, које достављају Министарству финансија - Управи за трезор у року од 20 дана по истеку тромесечја.</w:t>
      </w:r>
      <w:r>
        <w:rPr>
          <w:rFonts w:hint="default" w:ascii="Times" w:hAnsi="Times"/>
          <w:b w:val="false"/>
          <w:i w:val="false"/>
          <w:color w:val="000000"/>
        </w:rPr>
        <w:t xml:space="preserve"> </w:t>
      </w:r>
    </w:p>
    <w:p>
      <w:pPr>
        <w:spacing w:after="225"/>
        <w:ind w:left="0"/>
        <w:jc w:val="center"/>
      </w:pPr>
      <w:r>
        <w:rPr>
          <w:rFonts w:hint="default" w:ascii="Times" w:hAnsi="Times"/>
          <w:b/>
          <w:i w:val="false"/>
          <w:color w:val="000000"/>
        </w:rPr>
        <w:t xml:space="preserve"> Члан 7. </w:t>
      </w:r>
    </w:p>
    <w:p>
      <w:pPr>
        <w:spacing w:after="90"/>
        <w:ind w:left="0"/>
        <w:jc w:val="left"/>
      </w:pPr>
      <w:r>
        <w:rPr>
          <w:rFonts w:hint="default" w:ascii="Times" w:hAnsi="Times"/>
          <w:b w:val="false"/>
          <w:i w:val="false"/>
          <w:color w:val="000000"/>
        </w:rPr>
        <w:t xml:space="preserve"> Брисан (Сл. гласник РС бр. 27/20) </w:t>
      </w:r>
    </w:p>
    <w:p>
      <w:pPr>
        <w:spacing w:after="45"/>
        <w:ind w:left="0"/>
        <w:jc w:val="center"/>
      </w:pPr>
      <w:r>
        <w:rPr>
          <w:rFonts w:hint="default" w:ascii="Times" w:hAnsi="Times"/>
          <w:b/>
          <w:i w:val="false"/>
          <w:color w:val="333333"/>
        </w:rPr>
        <w:t xml:space="preserve"> Годишње извештавање </w:t>
      </w:r>
    </w:p>
    <w:p>
      <w:pPr>
        <w:spacing w:after="225"/>
        <w:ind w:left="0"/>
        <w:jc w:val="center"/>
      </w:pPr>
      <w:r>
        <w:rPr>
          <w:rFonts w:hint="default" w:ascii="Times" w:hAnsi="Times"/>
          <w:b/>
          <w:i w:val="false"/>
          <w:color w:val="000000"/>
        </w:rPr>
        <w:t xml:space="preserve"> Члан 8.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(1) Индиректни корисници буџетских средстава састављају годишње финансијске извештаје на основу података из својих рачуноводствених евиденција.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(2) Годишњи финансијски извештаји директних корисника буџетских средстава представљају консолидоване финансијске извештаје, односно укључују податке из својих рачуноводствених евиденција и податке из годишњих финансијских извештаја њихових индиректних корисника буџетских средстава.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(3) Завршни рачун организација за обавезно социјално осигурање саставља се на основу података из њихових рачуноводствених евиденција, а завршни рачун Републичког фонда за здравствено осигурање саставља се на основу консолидованих података из годишњих извештаја корисника средстава који се налазе у његовој надлежности.</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(4) Завршни рачуни буџета Републике Србије и буџета аутономних покрајина и јединица локалне самоуправе састављају се на основу података из главне књиге трезора и података из консолидованих годишњих финансијских извештаја директних корисника буџетских средстава.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(6) Консолидовани извештај Републике Србије саставља се на основу консолидованих података из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w:t>
      </w:r>
      <w:r>
        <w:rPr>
          <w:rFonts w:hint="default" w:ascii="Times" w:hAnsi="Times"/>
          <w:b/>
          <w:i w:val="false"/>
          <w:color w:val="333333"/>
        </w:rPr>
        <w:t>III.</w:t>
      </w:r>
      <w:r>
        <w:rPr>
          <w:rFonts w:hint="default" w:ascii="Times" w:hAnsi="Times"/>
          <w:b/>
          <w:i w:val="false"/>
          <w:color w:val="333333"/>
        </w:rPr>
        <w:t xml:space="preserve"> ПОСЛОВНЕ КЊИГЕ И РАЧУНОВОДСТВЕНЕ ИСПРАВЕ </w:t>
      </w:r>
    </w:p>
    <w:p>
      <w:pPr>
        <w:spacing w:after="45"/>
        <w:ind w:left="0"/>
        <w:jc w:val="center"/>
      </w:pPr>
      <w:r>
        <w:rPr>
          <w:rFonts w:hint="default" w:ascii="Times" w:hAnsi="Times"/>
          <w:b/>
          <w:i w:val="false"/>
          <w:color w:val="333333"/>
        </w:rPr>
        <w:t xml:space="preserve"> Пословне књиге </w:t>
      </w:r>
    </w:p>
    <w:p>
      <w:pPr>
        <w:spacing w:after="225"/>
        <w:ind w:left="0"/>
        <w:jc w:val="center"/>
      </w:pPr>
      <w:r>
        <w:rPr>
          <w:rFonts w:hint="default" w:ascii="Times" w:hAnsi="Times"/>
          <w:b/>
          <w:i w:val="false"/>
          <w:color w:val="000000"/>
        </w:rPr>
        <w:t xml:space="preserve"> Члан 9. </w:t>
      </w:r>
    </w:p>
    <w:p>
      <w:pPr>
        <w:spacing w:after="90"/>
        <w:ind w:left="0"/>
        <w:jc w:val="left"/>
      </w:pPr>
      <w:r>
        <w:rPr>
          <w:rFonts w:hint="default" w:ascii="Times" w:hAnsi="Times"/>
          <w:b w:val="false"/>
          <w:i w:val="false"/>
          <w:color w:val="000000"/>
        </w:rPr>
        <w:t xml:space="preserve">(1) Пословне књиге су свеобухватне евиденције о финансијским трансакцијама корисника буџетских средстава и организација обавезног социјалног осигурања, као и корисника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укључујући стање и промене на имовини, потраживањима, обавезама, изворима финансирања, расходима, издацима, приходима и примањима. </w:t>
      </w:r>
    </w:p>
    <w:p>
      <w:pPr>
        <w:spacing w:after="90"/>
        <w:ind w:left="0"/>
        <w:jc w:val="left"/>
      </w:pPr>
      <w:r>
        <w:rPr>
          <w:rFonts w:hint="default" w:ascii="Times" w:hAnsi="Times"/>
          <w:b w:val="false"/>
          <w:i w:val="false"/>
          <w:color w:val="000000"/>
        </w:rPr>
        <w:t xml:space="preserve">(2) </w:t>
      </w:r>
      <w:r>
        <w:rPr>
          <w:rFonts w:hint="default" w:ascii="Times" w:hAnsi="Times"/>
          <w:b/>
          <w:i w:val="false"/>
          <w:color w:val="000000"/>
        </w:rPr>
        <w:t>Пословне књиге воде се по систему двојног књиговодства, хронолошки, уредно и ажурно, у складу са структуром конта која је прописана правилником којим се уређује стандардни класификациони оквир и контни план за буџетски систем.</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(3) Пословне књиге воде се у слободним листовима или електронском облику.</w:t>
      </w:r>
    </w:p>
    <w:p>
      <w:pPr>
        <w:spacing w:after="90"/>
        <w:ind w:left="0"/>
        <w:jc w:val="left"/>
      </w:pPr>
      <w:r>
        <w:rPr>
          <w:rFonts w:hint="default" w:ascii="Times" w:hAnsi="Times"/>
          <w:b w:val="false"/>
          <w:i w:val="false"/>
          <w:color w:val="000000"/>
        </w:rPr>
        <w:t xml:space="preserve">(4) Ако се пословне књиге воде у електронском облику, корисници буџетских средстава и организације обавезног социјалног осигурања, као и корисници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w:t>
      </w:r>
      <w:r>
        <w:rPr>
          <w:rFonts w:hint="default" w:ascii="Times" w:hAnsi="Times"/>
          <w:b/>
          <w:i w:val="false"/>
          <w:color w:val="000000"/>
        </w:rPr>
        <w:t>су у обавези</w:t>
      </w:r>
      <w:r>
        <w:rPr>
          <w:rFonts w:hint="default" w:ascii="Times" w:hAnsi="Times"/>
          <w:b w:val="false"/>
          <w:i w:val="false"/>
          <w:color w:val="000000"/>
        </w:rPr>
        <w:t xml:space="preserve"> да користе софтвер који обезбеђује очување података о свим прокњиженим трансакцијама, омогућава функционисање система интерних рачуноводствених контрола и онемогућава брисање прокњижених пословних промена. </w:t>
      </w:r>
    </w:p>
    <w:p>
      <w:pPr>
        <w:spacing w:after="225"/>
        <w:ind w:left="0"/>
        <w:jc w:val="center"/>
      </w:pPr>
      <w:r>
        <w:rPr>
          <w:rFonts w:hint="default" w:ascii="Times" w:hAnsi="Times"/>
          <w:b/>
          <w:i w:val="false"/>
          <w:color w:val="000000"/>
        </w:rPr>
        <w:t xml:space="preserve"> Члан 10. </w:t>
      </w:r>
    </w:p>
    <w:p>
      <w:pPr>
        <w:spacing w:after="90"/>
        <w:ind w:left="0"/>
        <w:jc w:val="left"/>
      </w:pPr>
      <w:r>
        <w:rPr>
          <w:rFonts w:hint="default" w:ascii="Times" w:hAnsi="Times"/>
          <w:b w:val="false"/>
          <w:i w:val="false"/>
          <w:color w:val="000000"/>
        </w:rPr>
        <w:t>(1) Врсте пословних књига које се воде јесу: дневник, главне књиге и помоћне књиге и евиденције.</w:t>
      </w:r>
    </w:p>
    <w:p>
      <w:pPr>
        <w:spacing w:after="90"/>
        <w:ind w:left="0"/>
        <w:jc w:val="left"/>
      </w:pPr>
      <w:r>
        <w:rPr>
          <w:rFonts w:hint="default" w:ascii="Times" w:hAnsi="Times"/>
          <w:b w:val="false"/>
          <w:i w:val="false"/>
          <w:color w:val="000000"/>
        </w:rPr>
        <w:t xml:space="preserve">(2) Систем главне књиге чине: главна књига трезора, главна књига директних и индиректних корисника и </w:t>
      </w:r>
      <w:r>
        <w:rPr>
          <w:rFonts w:hint="default" w:ascii="Times" w:hAnsi="Times"/>
          <w:b/>
          <w:i w:val="false"/>
          <w:color w:val="000000"/>
        </w:rPr>
        <w:t>главне књиге организација за обавезно социјално осигурање, као и корисника средстава Републичког фонда за здравствено осигурање</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Главна књига трезора </w:t>
      </w:r>
    </w:p>
    <w:p>
      <w:pPr>
        <w:spacing w:after="225"/>
        <w:ind w:left="0"/>
        <w:jc w:val="center"/>
      </w:pPr>
      <w:r>
        <w:rPr>
          <w:rFonts w:hint="default" w:ascii="Times" w:hAnsi="Times"/>
          <w:b/>
          <w:i w:val="false"/>
          <w:color w:val="000000"/>
        </w:rPr>
        <w:t xml:space="preserve"> Члан 11. </w:t>
      </w:r>
    </w:p>
    <w:p>
      <w:pPr>
        <w:spacing w:after="90"/>
        <w:ind w:left="0"/>
        <w:jc w:val="left"/>
      </w:pPr>
      <w:r>
        <w:rPr>
          <w:rFonts w:hint="default" w:ascii="Times" w:hAnsi="Times"/>
          <w:b w:val="false"/>
          <w:i w:val="false"/>
          <w:color w:val="000000"/>
        </w:rPr>
        <w:t xml:space="preserve">(1) </w:t>
      </w:r>
      <w:r>
        <w:rPr>
          <w:rFonts w:hint="default" w:ascii="Times" w:hAnsi="Times"/>
          <w:b/>
          <w:i w:val="false"/>
          <w:color w:val="000000"/>
        </w:rPr>
        <w:t>Главну књигу трезора за буџет Републике Србије води Министарство финансија - Управа за трезор, а за буџете аутономних покрајина и јединица локалне самоуправе локални орган управе надлежан за финансије.</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(2) Главна књига трезора садржи </w:t>
      </w:r>
      <w:r>
        <w:rPr>
          <w:rFonts w:hint="default" w:ascii="Times" w:hAnsi="Times"/>
          <w:b/>
          <w:i w:val="false"/>
          <w:color w:val="000000"/>
        </w:rPr>
        <w:t>синтетизоване</w:t>
      </w:r>
      <w:r>
        <w:rPr>
          <w:rFonts w:hint="default" w:ascii="Times" w:hAnsi="Times"/>
          <w:b w:val="false"/>
          <w:i w:val="false"/>
          <w:color w:val="000000"/>
        </w:rPr>
        <w:t xml:space="preserve"> рачуноводствене евиденције за сваког директног и индиректног корисника као и за организације обавезног социјалног осигурања. </w:t>
      </w:r>
    </w:p>
    <w:p>
      <w:pPr>
        <w:spacing w:after="90"/>
        <w:ind w:left="0"/>
        <w:jc w:val="left"/>
      </w:pPr>
      <w:r>
        <w:rPr>
          <w:rFonts w:hint="default" w:ascii="Times" w:hAnsi="Times"/>
          <w:b w:val="false"/>
          <w:i w:val="false"/>
          <w:color w:val="000000"/>
        </w:rPr>
        <w:t>(3) Главна књига трезора јесте основа за припремање финансијских извештаја.</w:t>
      </w:r>
    </w:p>
    <w:p>
      <w:pPr>
        <w:spacing w:after="45"/>
        <w:ind w:left="0"/>
        <w:jc w:val="center"/>
      </w:pPr>
      <w:r>
        <w:rPr>
          <w:rFonts w:hint="default" w:ascii="Times" w:hAnsi="Times"/>
          <w:b/>
          <w:i w:val="false"/>
          <w:color w:val="333333"/>
        </w:rPr>
        <w:t xml:space="preserve"> Главна књига директних и индиректних корисника </w:t>
      </w:r>
    </w:p>
    <w:p>
      <w:pPr>
        <w:spacing w:after="225"/>
        <w:ind w:left="0"/>
        <w:jc w:val="center"/>
      </w:pPr>
      <w:r>
        <w:rPr>
          <w:rFonts w:hint="default" w:ascii="Times" w:hAnsi="Times"/>
          <w:b/>
          <w:i w:val="false"/>
          <w:color w:val="000000"/>
        </w:rPr>
        <w:t xml:space="preserve"> Члан 12. </w:t>
      </w:r>
    </w:p>
    <w:p>
      <w:pPr>
        <w:spacing w:after="90"/>
        <w:ind w:left="0"/>
        <w:jc w:val="left"/>
      </w:pPr>
      <w:r>
        <w:rPr>
          <w:rFonts w:hint="default" w:ascii="Times" w:hAnsi="Times"/>
          <w:b w:val="false"/>
          <w:i w:val="false"/>
          <w:color w:val="000000"/>
        </w:rPr>
        <w:t xml:space="preserve">(1) </w:t>
      </w:r>
      <w:r>
        <w:rPr>
          <w:rFonts w:hint="default" w:ascii="Times" w:hAnsi="Times"/>
          <w:b/>
          <w:i w:val="false"/>
          <w:color w:val="000000"/>
        </w:rPr>
        <w:t>Директни и индиректни корисници буџетских средстава који своје финансијско пословање обављају преко својих подрачуна, воде главну књигу и израђују финансијске извештаје прописане правилником којим се уређује припрема, састављање и подношење финансијских извештаја корисника буџетских средстава, организација за обавезно социјално осигурање, корисника средстава Републичког фонда за здравствено осигурање и буџетских фондова.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(2) Директни и индиректни корисници буџетских средстава који своје финансијско пословање не обављају преко својих подрачуна, воде само помоћне књиге и евиденције.</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(3)</w:t>
      </w:r>
      <w:r>
        <w:rPr>
          <w:rFonts w:hint="default" w:ascii="Times" w:hAnsi="Times"/>
          <w:b w:val="false"/>
          <w:i w:val="false"/>
          <w:color w:val="000000"/>
        </w:rPr>
        <w:t xml:space="preserve"> Подаци из главних књига директних и индиректних корисника синтетизују се и књиже у главној књизи трезора на основу периодичних извештаја и завршних рачуна. </w:t>
      </w:r>
    </w:p>
    <w:p>
      <w:pPr>
        <w:spacing w:after="45"/>
        <w:ind w:left="0"/>
        <w:jc w:val="center"/>
      </w:pPr>
      <w:r>
        <w:rPr>
          <w:rFonts w:hint="default" w:ascii="Times" w:hAnsi="Times"/>
          <w:b/>
          <w:i w:val="false"/>
          <w:color w:val="333333"/>
        </w:rPr>
        <w:t xml:space="preserve"> Главна књига организација обавезног социјалног осигурања </w:t>
      </w:r>
    </w:p>
    <w:p>
      <w:pPr>
        <w:spacing w:after="225"/>
        <w:ind w:left="0"/>
        <w:jc w:val="center"/>
      </w:pPr>
      <w:r>
        <w:rPr>
          <w:rFonts w:hint="default" w:ascii="Times" w:hAnsi="Times"/>
          <w:b/>
          <w:i w:val="false"/>
          <w:color w:val="000000"/>
        </w:rPr>
        <w:t xml:space="preserve"> Члан 13. </w:t>
      </w:r>
    </w:p>
    <w:p>
      <w:pPr>
        <w:spacing w:after="90"/>
        <w:ind w:left="0"/>
        <w:jc w:val="left"/>
      </w:pPr>
      <w:r>
        <w:rPr>
          <w:rFonts w:hint="default" w:ascii="Times" w:hAnsi="Times"/>
          <w:b w:val="false"/>
          <w:i w:val="false"/>
          <w:color w:val="000000"/>
        </w:rPr>
        <w:t xml:space="preserve">(1) Организације обавезног социјалног осигурања </w:t>
      </w:r>
      <w:r>
        <w:rPr>
          <w:rFonts w:hint="default" w:ascii="Times" w:hAnsi="Times"/>
          <w:b/>
          <w:i w:val="false"/>
          <w:color w:val="000000"/>
        </w:rPr>
        <w:t>, као и корисници средстава Републичког фонда за здравствено осигурање,</w:t>
      </w:r>
      <w:r>
        <w:rPr>
          <w:rFonts w:hint="default" w:ascii="Times" w:hAnsi="Times"/>
          <w:b w:val="false"/>
          <w:i w:val="false"/>
          <w:color w:val="000000"/>
        </w:rPr>
        <w:t xml:space="preserve"> воде главну књигу. </w:t>
      </w:r>
    </w:p>
    <w:p>
      <w:pPr>
        <w:spacing w:after="90"/>
        <w:ind w:left="0"/>
        <w:jc w:val="left"/>
      </w:pPr>
      <w:r>
        <w:rPr>
          <w:rFonts w:hint="default" w:ascii="Times" w:hAnsi="Times"/>
          <w:b w:val="false"/>
          <w:i w:val="false"/>
          <w:color w:val="000000"/>
        </w:rPr>
        <w:t xml:space="preserve">(2) Подаци из главних књига организација обавезног социјалног осигурања синтетизују се и књиже у главној књизи трезора Републике </w:t>
      </w:r>
      <w:r>
        <w:rPr>
          <w:rFonts w:hint="default" w:ascii="Times" w:hAnsi="Times"/>
          <w:b/>
          <w:i w:val="false"/>
          <w:color w:val="000000"/>
        </w:rPr>
        <w:t>Србије</w:t>
      </w:r>
      <w:r>
        <w:rPr>
          <w:rFonts w:hint="default" w:ascii="Times" w:hAnsi="Times"/>
          <w:b w:val="false"/>
          <w:i w:val="false"/>
          <w:color w:val="000000"/>
        </w:rPr>
        <w:t xml:space="preserve"> на основу периодичних извештаја и завршних рачуна. </w:t>
      </w:r>
    </w:p>
    <w:p>
      <w:pPr>
        <w:spacing w:after="45"/>
        <w:ind w:left="0"/>
        <w:jc w:val="center"/>
      </w:pPr>
      <w:r>
        <w:rPr>
          <w:rFonts w:hint="default" w:ascii="Times" w:hAnsi="Times"/>
          <w:b/>
          <w:i w:val="false"/>
          <w:color w:val="333333"/>
        </w:rPr>
        <w:t xml:space="preserve"> Помоћне књиге и евиденције </w:t>
      </w:r>
    </w:p>
    <w:p>
      <w:pPr>
        <w:spacing w:after="225"/>
        <w:ind w:left="0"/>
        <w:jc w:val="center"/>
      </w:pPr>
      <w:r>
        <w:rPr>
          <w:rFonts w:hint="default" w:ascii="Times" w:hAnsi="Times"/>
          <w:b/>
          <w:i w:val="false"/>
          <w:color w:val="000000"/>
        </w:rPr>
        <w:t xml:space="preserve"> Члан 14. </w:t>
      </w:r>
    </w:p>
    <w:p>
      <w:pPr>
        <w:spacing w:after="90"/>
        <w:ind w:left="0"/>
        <w:jc w:val="left"/>
      </w:pPr>
      <w:r>
        <w:rPr>
          <w:rFonts w:hint="default" w:ascii="Times" w:hAnsi="Times"/>
          <w:b w:val="false"/>
          <w:i w:val="false"/>
          <w:color w:val="000000"/>
        </w:rPr>
        <w:t>Врсте помоћних књига и евиденција јесу:</w:t>
      </w:r>
    </w:p>
    <w:p>
      <w:pPr>
        <w:spacing w:after="90"/>
        <w:ind w:left="600"/>
        <w:jc w:val="left"/>
      </w:pPr>
      <w:r>
        <w:rPr>
          <w:rFonts w:hint="default" w:ascii="Times" w:hAnsi="Times"/>
          <w:b w:val="false"/>
          <w:i w:val="false"/>
          <w:color w:val="000000"/>
        </w:rPr>
        <w:t>1) Помоћна књига купаца која обезбеђује детаљне податке о свим потраживањима од купаца;</w:t>
      </w:r>
    </w:p>
    <w:p>
      <w:pPr>
        <w:spacing w:after="90"/>
        <w:ind w:left="600"/>
        <w:jc w:val="left"/>
      </w:pPr>
      <w:r>
        <w:rPr>
          <w:rFonts w:hint="default" w:ascii="Times" w:hAnsi="Times"/>
          <w:b w:val="false"/>
          <w:i w:val="false"/>
          <w:color w:val="000000"/>
        </w:rPr>
        <w:t>2) Помоћна књига добављача која обезбеђује детаљне податке о свим обавезама према добављачима;</w:t>
      </w:r>
    </w:p>
    <w:p>
      <w:pPr>
        <w:spacing w:after="90"/>
        <w:ind w:left="600"/>
        <w:jc w:val="left"/>
      </w:pPr>
      <w:r>
        <w:rPr>
          <w:rFonts w:hint="default" w:ascii="Times" w:hAnsi="Times"/>
          <w:b w:val="false"/>
          <w:i w:val="false"/>
          <w:color w:val="000000"/>
        </w:rPr>
        <w:t xml:space="preserve">3) Помоћна књига основних средстава која обезбеђује детаљне податке о свим основним средствима дефинисаним Правилником о номенклатури нематеријалних улагања и основних средстава са стопама амортизације ("Службени лист СРЈ", бр. 17/97 и 24/2000); </w:t>
      </w:r>
    </w:p>
    <w:p>
      <w:pPr>
        <w:spacing w:after="90"/>
        <w:ind w:left="600"/>
        <w:jc w:val="left"/>
      </w:pPr>
      <w:r>
        <w:rPr>
          <w:rFonts w:hint="default" w:ascii="Times" w:hAnsi="Times"/>
          <w:b w:val="false"/>
          <w:i w:val="false"/>
          <w:color w:val="000000"/>
        </w:rPr>
        <w:t>4) Помоћна књига залиха која обезбеђује детаљне податке о свим променама на залихама, ако је то економски оправдано и уравнотежено са вредношћу тих залиха;</w:t>
      </w:r>
    </w:p>
    <w:p>
      <w:pPr>
        <w:spacing w:after="90"/>
        <w:ind w:left="600"/>
        <w:jc w:val="left"/>
      </w:pPr>
      <w:r>
        <w:rPr>
          <w:rFonts w:hint="default" w:ascii="Times" w:hAnsi="Times"/>
          <w:b w:val="false"/>
          <w:i w:val="false"/>
          <w:color w:val="000000"/>
        </w:rPr>
        <w:t>5) Помоћна књига плата која обезбеђује детаљне податке из обрачуна о свим појединачним исплатама за сваког запосленог;</w:t>
      </w:r>
    </w:p>
    <w:p>
      <w:pPr>
        <w:spacing w:after="90"/>
        <w:ind w:left="600"/>
        <w:jc w:val="left"/>
      </w:pPr>
      <w:r>
        <w:rPr>
          <w:rFonts w:hint="default" w:ascii="Times" w:hAnsi="Times"/>
          <w:b w:val="false"/>
          <w:i w:val="false"/>
          <w:color w:val="000000"/>
        </w:rPr>
        <w:t>6) Помоћна евиденција извршених исплата која обезбеђује детаљне податке о свим расходима и издацима;</w:t>
      </w:r>
    </w:p>
    <w:p>
      <w:pPr>
        <w:spacing w:after="90"/>
        <w:ind w:left="600"/>
        <w:jc w:val="left"/>
      </w:pPr>
      <w:r>
        <w:rPr>
          <w:rFonts w:hint="default" w:ascii="Times" w:hAnsi="Times"/>
          <w:b w:val="false"/>
          <w:i w:val="false"/>
          <w:color w:val="000000"/>
        </w:rPr>
        <w:t>7) Помоћна евиденција остварених прилива која обезбеђује детаљне податке о свим приходима и примањима;</w:t>
      </w:r>
    </w:p>
    <w:p>
      <w:pPr>
        <w:spacing w:after="90"/>
        <w:ind w:left="600"/>
        <w:jc w:val="left"/>
      </w:pPr>
      <w:r>
        <w:rPr>
          <w:rFonts w:hint="default" w:ascii="Times" w:hAnsi="Times"/>
          <w:b w:val="false"/>
          <w:i w:val="false"/>
          <w:color w:val="000000"/>
        </w:rPr>
        <w:t>8) Помоћна евиденција пласмана која обезбеђује детаљне податке о свим краткорочним и дугорочним пласманима;</w:t>
      </w:r>
    </w:p>
    <w:p>
      <w:pPr>
        <w:spacing w:after="90"/>
        <w:ind w:left="600"/>
        <w:jc w:val="left"/>
      </w:pPr>
      <w:r>
        <w:rPr>
          <w:rFonts w:hint="default" w:ascii="Times" w:hAnsi="Times"/>
          <w:b w:val="false"/>
          <w:i w:val="false"/>
          <w:color w:val="000000"/>
        </w:rPr>
        <w:t>9) Помоћна евиденција дуга која обезбеђује детаљне податке о свим краткорочним и дугорочним инструментима дуга;</w:t>
      </w:r>
    </w:p>
    <w:p>
      <w:pPr>
        <w:spacing w:after="90"/>
        <w:ind w:left="600"/>
        <w:jc w:val="left"/>
      </w:pPr>
      <w:r>
        <w:rPr>
          <w:rFonts w:hint="default" w:ascii="Times" w:hAnsi="Times"/>
          <w:b w:val="false"/>
          <w:i w:val="false"/>
          <w:color w:val="000000"/>
        </w:rPr>
        <w:t>10) Остале помоћне књиге и евиденције - ако је потребно (благајна готовине, благајна бензинских бонова, евиденције донација и сл.).</w:t>
      </w:r>
    </w:p>
    <w:p>
      <w:pPr>
        <w:spacing w:after="225"/>
        <w:ind w:left="0"/>
        <w:jc w:val="center"/>
      </w:pPr>
      <w:r>
        <w:rPr>
          <w:rFonts w:hint="default" w:ascii="Times" w:hAnsi="Times"/>
          <w:b/>
          <w:i w:val="false"/>
          <w:color w:val="000000"/>
        </w:rPr>
        <w:t xml:space="preserve"> Члан 15. </w:t>
      </w:r>
    </w:p>
    <w:p>
      <w:pPr>
        <w:spacing w:after="90"/>
        <w:ind w:left="0"/>
        <w:jc w:val="left"/>
      </w:pPr>
      <w:r>
        <w:rPr>
          <w:rFonts w:hint="default" w:ascii="Times" w:hAnsi="Times"/>
          <w:b w:val="false"/>
          <w:i w:val="false"/>
          <w:color w:val="000000"/>
        </w:rPr>
        <w:t xml:space="preserve">(1) Пословне књиге из члана 10. ове уредбе имају карактер јавних исправа. </w:t>
      </w:r>
    </w:p>
    <w:p>
      <w:pPr>
        <w:spacing w:after="90"/>
        <w:ind w:left="0"/>
        <w:jc w:val="left"/>
      </w:pPr>
      <w:r>
        <w:rPr>
          <w:rFonts w:hint="default" w:ascii="Times" w:hAnsi="Times"/>
          <w:b w:val="false"/>
          <w:i w:val="false"/>
          <w:color w:val="000000"/>
        </w:rPr>
        <w:t>(2) Пословне књиге воде се и финансијски извештаји састављају, за период од једне буџетске године.</w:t>
      </w:r>
    </w:p>
    <w:p>
      <w:pPr>
        <w:spacing w:after="90"/>
        <w:ind w:left="0"/>
        <w:jc w:val="left"/>
      </w:pPr>
      <w:r>
        <w:rPr>
          <w:rFonts w:hint="default" w:ascii="Times" w:hAnsi="Times"/>
          <w:b w:val="false"/>
          <w:i w:val="false"/>
          <w:color w:val="000000"/>
        </w:rPr>
        <w:t>(3) Изузетно од става 2. овог члана поједине помоћне књиге могу се водити за период дужи од једне буџетске године.</w:t>
      </w:r>
    </w:p>
    <w:p>
      <w:pPr>
        <w:spacing w:after="90"/>
        <w:ind w:left="0"/>
        <w:jc w:val="left"/>
      </w:pPr>
      <w:r>
        <w:rPr>
          <w:rFonts w:hint="default" w:ascii="Times" w:hAnsi="Times"/>
          <w:b w:val="false"/>
          <w:i w:val="false"/>
          <w:color w:val="000000"/>
        </w:rPr>
        <w:t>(4) Пословне књиге отварају се на почетку буџетске године или у току године по оснивању новог корисника буџетских средстава, односно организација обавезног социјалног осигурања.</w:t>
      </w:r>
    </w:p>
    <w:p>
      <w:pPr>
        <w:spacing w:after="45"/>
        <w:ind w:left="0"/>
        <w:jc w:val="center"/>
      </w:pPr>
      <w:r>
        <w:rPr>
          <w:rFonts w:hint="default" w:ascii="Times" w:hAnsi="Times"/>
          <w:b/>
          <w:i w:val="false"/>
          <w:color w:val="333333"/>
        </w:rPr>
        <w:t xml:space="preserve"> Рачуноводствене исправе </w:t>
      </w:r>
    </w:p>
    <w:p>
      <w:pPr>
        <w:spacing w:after="225"/>
        <w:ind w:left="0"/>
        <w:jc w:val="center"/>
      </w:pPr>
      <w:r>
        <w:rPr>
          <w:rFonts w:hint="default" w:ascii="Times" w:hAnsi="Times"/>
          <w:b/>
          <w:i w:val="false"/>
          <w:color w:val="000000"/>
        </w:rPr>
        <w:t xml:space="preserve"> Члан 16. </w:t>
      </w:r>
      <w:r>
        <w:rPr>
          <w:rFonts w:hint="default" w:ascii="Times" w:hAnsi="Times"/>
          <w:b/>
          <w:i w:val="false"/>
          <w:color w:val="000000"/>
          <w:vertAlign w:val="superscript"/>
        </w:rPr>
        <w:t xml:space="preserve"> [!] </w:t>
      </w:r>
      <w:r>
        <w:rPr>
          <w:rFonts w:hint="default" w:ascii="Times" w:hAnsi="Times"/>
          <w:b/>
          <w:i w:val="false"/>
          <w:color w:val="000000"/>
        </w:rPr>
        <w:t xml:space="preserve"> </w:t>
      </w:r>
    </w:p>
    <w:p>
      <w:pPr>
        <w:spacing w:after="90"/>
        <w:ind w:left="0"/>
        <w:jc w:val="left"/>
      </w:pPr>
      <w:r>
        <w:rPr>
          <w:rFonts w:hint="default" w:ascii="Times" w:hAnsi="Times"/>
          <w:b w:val="false"/>
          <w:i w:val="false"/>
          <w:color w:val="000000"/>
        </w:rPr>
        <w:t xml:space="preserve">(1) </w:t>
      </w:r>
      <w:r>
        <w:rPr>
          <w:rFonts w:hint="default" w:ascii="Times" w:hAnsi="Times"/>
          <w:b/>
          <w:i w:val="false"/>
          <w:color w:val="000000"/>
        </w:rPr>
        <w:t>Рачуноводствена исправа је јавна исправа која представља писани документ или електронски запис о насталој пословној промени, која обухвата све податке потребне за књижење у пословним књигама тако да се из рачуноводствене исправе недвосмислено може сазнати основ, врста и садржај пословне промене.</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(2) </w:t>
      </w:r>
      <w:r>
        <w:rPr>
          <w:rFonts w:hint="default" w:ascii="Times" w:hAnsi="Times"/>
          <w:b/>
          <w:i w:val="false"/>
          <w:color w:val="000000"/>
        </w:rPr>
        <w:t>Фактура (рачун) као рачуноводствена исправа састављена и достављена у електронском облику мора бити потврђена од стране одговорног лица које својим потписом или другом идентификационом ознаком потврђује њену веродостојност у складу са законом.</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(3) Књижења у пословним књигама врше се на основу валидних рачуноводствених докумената о насталој пословној промени и другом догађају.</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(4)</w:t>
      </w:r>
      <w:r>
        <w:rPr>
          <w:rFonts w:hint="default" w:ascii="Times" w:hAnsi="Times"/>
          <w:b w:val="false"/>
          <w:i w:val="false"/>
          <w:color w:val="000000"/>
        </w:rPr>
        <w:t xml:space="preserve"> Рачуноводствена исправа саставља се у потребном броју примерака, на месту и у време настанка пословног догађаја.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(5)</w:t>
      </w:r>
      <w:r>
        <w:rPr>
          <w:rFonts w:hint="default" w:ascii="Times" w:hAnsi="Times"/>
          <w:b w:val="false"/>
          <w:i w:val="false"/>
          <w:color w:val="000000"/>
        </w:rPr>
        <w:t xml:space="preserve"> Рачуноводствена исправа мора бити потписана од стране лица које је исправу саставило, лица које је исправу контролисало и лица одговорног за насталу пословну промену и други догађај и достављена на књижење наредног дана, а најкасније у року од два дана од дана настанка пословне промене и другог догађаја.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(6)</w:t>
      </w:r>
      <w:r>
        <w:rPr>
          <w:rFonts w:hint="default" w:ascii="Times" w:hAnsi="Times"/>
          <w:b w:val="false"/>
          <w:i w:val="false"/>
          <w:color w:val="000000"/>
        </w:rPr>
        <w:t xml:space="preserve"> Лица одговорна за састављање и контролу рачуноводствених исправа својим потписом на исправи гарантују да је истинита и да верно приказује пословну промену.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(7)</w:t>
      </w:r>
      <w:r>
        <w:rPr>
          <w:rFonts w:hint="default" w:ascii="Times" w:hAnsi="Times"/>
          <w:b w:val="false"/>
          <w:i w:val="false"/>
          <w:color w:val="000000"/>
        </w:rPr>
        <w:t xml:space="preserve"> Корисници буџетских средстава и организације обавезног социјалног осигурања, као и корисника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интерним општим актом дефинишу: организацију рачуноводственог система; интерне рачуноводствене контролне поступке; лица која су одговорна за законитост, исправност и састављање исправа о пословној промени и другом догађају; кретање рачуноводствених исправа као и рокове за њихово достављање.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(8)</w:t>
      </w:r>
      <w:r>
        <w:rPr>
          <w:rFonts w:hint="default" w:ascii="Times" w:hAnsi="Times"/>
          <w:b w:val="false"/>
          <w:i w:val="false"/>
          <w:color w:val="000000"/>
        </w:rPr>
        <w:t xml:space="preserve"> Функције лица из става 9. </w:t>
      </w:r>
      <w:r>
        <w:rPr>
          <w:rFonts w:hint="default" w:ascii="Times" w:hAnsi="Times"/>
          <w:b w:val="false"/>
          <w:i w:val="false"/>
          <w:color w:val="000000"/>
          <w:vertAlign w:val="superscript"/>
        </w:rPr>
        <w:t xml:space="preserve"> [1] </w:t>
      </w:r>
      <w:r>
        <w:rPr>
          <w:rFonts w:hint="default" w:ascii="Times" w:hAnsi="Times"/>
          <w:b w:val="false"/>
          <w:i w:val="false"/>
          <w:color w:val="000000"/>
        </w:rPr>
        <w:t xml:space="preserve"> овог члана не могу се поклапати. </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(9)</w:t>
      </w:r>
      <w:r>
        <w:rPr>
          <w:rFonts w:hint="default" w:ascii="Times" w:hAnsi="Times"/>
          <w:b w:val="false"/>
          <w:i w:val="false"/>
          <w:color w:val="000000"/>
        </w:rPr>
        <w:t xml:space="preserve"> Рачуноводствене исправе књиже се истог дана, а најкасније наредног дана од дана добијања рачуноводствене исправе. </w:t>
      </w:r>
    </w:p>
    <w:p>
      <w:pPr>
        <w:spacing w:after="45"/>
        <w:ind w:left="0"/>
        <w:jc w:val="center"/>
      </w:pPr>
      <w:r>
        <w:rPr>
          <w:rFonts w:hint="default" w:ascii="Times" w:hAnsi="Times"/>
          <w:b/>
          <w:i w:val="false"/>
          <w:color w:val="333333"/>
        </w:rPr>
        <w:t xml:space="preserve"> Закључивање пословних књига и чување рачуноводствених исправа </w:t>
      </w:r>
    </w:p>
    <w:p>
      <w:pPr>
        <w:spacing w:after="225"/>
        <w:ind w:left="0"/>
        <w:jc w:val="center"/>
      </w:pPr>
      <w:r>
        <w:rPr>
          <w:rFonts w:hint="default" w:ascii="Times" w:hAnsi="Times"/>
          <w:b/>
          <w:i w:val="false"/>
          <w:color w:val="000000"/>
        </w:rPr>
        <w:t xml:space="preserve"> Члан 17. </w:t>
      </w:r>
    </w:p>
    <w:p>
      <w:pPr>
        <w:spacing w:after="90"/>
        <w:ind w:left="0"/>
        <w:jc w:val="left"/>
      </w:pPr>
      <w:r>
        <w:rPr>
          <w:rFonts w:hint="default" w:ascii="Times" w:hAnsi="Times"/>
          <w:b w:val="false"/>
          <w:i w:val="false"/>
          <w:color w:val="000000"/>
        </w:rPr>
        <w:t>(1) Пословне књиге закључују се после спроведених евиденција свих економских трансакција и обрачуна на крају буџетске године, односно у току буџетске године, у случају статусних промена, престанка пословања и другим случајевима.</w:t>
      </w:r>
    </w:p>
    <w:p>
      <w:pPr>
        <w:spacing w:after="90"/>
        <w:ind w:left="0"/>
        <w:jc w:val="left"/>
      </w:pPr>
      <w:r>
        <w:rPr>
          <w:rFonts w:hint="default" w:ascii="Times" w:hAnsi="Times"/>
          <w:b w:val="false"/>
          <w:i w:val="false"/>
          <w:color w:val="000000"/>
        </w:rPr>
        <w:t>(2) Изузетно од става 1. овог члана, пословне књиге које се користе више од једне године закључују се по престанку њиховог коришћења.</w:t>
      </w:r>
    </w:p>
    <w:p>
      <w:pPr>
        <w:spacing w:after="90"/>
        <w:ind w:left="0"/>
        <w:jc w:val="left"/>
      </w:pPr>
      <w:r>
        <w:rPr>
          <w:rFonts w:hint="default" w:ascii="Times" w:hAnsi="Times"/>
          <w:b w:val="false"/>
          <w:i w:val="false"/>
          <w:color w:val="000000"/>
        </w:rPr>
        <w:t>(3) Пословне књиге закључују се најкасније до рока достављања финансијских извештаја.</w:t>
      </w:r>
    </w:p>
    <w:p>
      <w:pPr>
        <w:spacing w:after="90"/>
        <w:ind w:left="0"/>
        <w:jc w:val="left"/>
      </w:pPr>
      <w:r>
        <w:rPr>
          <w:rFonts w:hint="default" w:ascii="Times" w:hAnsi="Times"/>
          <w:b w:val="false"/>
          <w:i w:val="false"/>
          <w:color w:val="000000"/>
        </w:rPr>
        <w:t xml:space="preserve">(4) Рачуноводствене исправе и пословне књиге чувају се у пословним просторијама корисника буџетских средстава и организација обавезног социјалног осигурања </w:t>
      </w:r>
      <w:r>
        <w:rPr>
          <w:rFonts w:hint="default" w:ascii="Times" w:hAnsi="Times"/>
          <w:b/>
          <w:i w:val="false"/>
          <w:color w:val="000000"/>
        </w:rPr>
        <w:t>, као и корисника средстава Републичког фонда за здравствено осигурање,</w:t>
      </w:r>
      <w:r>
        <w:rPr>
          <w:rFonts w:hint="default" w:ascii="Times" w:hAnsi="Times"/>
          <w:b w:val="false"/>
          <w:i w:val="false"/>
          <w:color w:val="000000"/>
        </w:rPr>
        <w:t xml:space="preserve"> са следећим временом чувања: </w:t>
      </w:r>
    </w:p>
    <w:p>
      <w:pPr>
        <w:spacing w:after="90"/>
        <w:ind w:left="600"/>
        <w:jc w:val="left"/>
      </w:pPr>
      <w:r>
        <w:rPr>
          <w:rFonts w:hint="default" w:ascii="Times" w:hAnsi="Times"/>
          <w:b w:val="false"/>
          <w:i w:val="false"/>
          <w:color w:val="000000"/>
        </w:rPr>
        <w:t>1) 50 година - финансијски извештаји;</w:t>
      </w:r>
    </w:p>
    <w:p>
      <w:pPr>
        <w:spacing w:after="90"/>
        <w:ind w:left="600"/>
        <w:jc w:val="left"/>
      </w:pPr>
      <w:r>
        <w:rPr>
          <w:rFonts w:hint="default" w:ascii="Times" w:hAnsi="Times"/>
          <w:b w:val="false"/>
          <w:i w:val="false"/>
          <w:color w:val="000000"/>
        </w:rPr>
        <w:t>2) 10 година - дневник, главне књиге, помоћне књиге и евиденције;</w:t>
      </w:r>
    </w:p>
    <w:p>
      <w:pPr>
        <w:spacing w:after="90"/>
        <w:ind w:left="600"/>
        <w:jc w:val="left"/>
      </w:pPr>
      <w:r>
        <w:rPr>
          <w:rFonts w:hint="default" w:ascii="Times" w:hAnsi="Times"/>
          <w:b w:val="false"/>
          <w:i w:val="false"/>
          <w:color w:val="000000"/>
        </w:rPr>
        <w:t>3) 5 година - изворна документација и пратећа документација;</w:t>
      </w:r>
    </w:p>
    <w:p>
      <w:pPr>
        <w:spacing w:after="90"/>
        <w:ind w:left="600"/>
        <w:jc w:val="left"/>
      </w:pPr>
      <w:r>
        <w:rPr>
          <w:rFonts w:hint="default" w:ascii="Times" w:hAnsi="Times"/>
          <w:b w:val="false"/>
          <w:i w:val="false"/>
          <w:color w:val="000000"/>
        </w:rPr>
        <w:t>4) трајно - евиденције о зарадама.</w:t>
      </w:r>
    </w:p>
    <w:p>
      <w:pPr>
        <w:spacing w:after="90"/>
        <w:ind w:left="0"/>
        <w:jc w:val="left"/>
      </w:pPr>
      <w:r>
        <w:rPr>
          <w:rFonts w:hint="default" w:ascii="Times" w:hAnsi="Times"/>
          <w:b w:val="false"/>
          <w:i w:val="false"/>
          <w:color w:val="000000"/>
        </w:rPr>
        <w:t>(5) Време чувања из става 4. овог члана почиње последњег дана буџетске године на коју се рачуноводствена исправа односи.</w:t>
      </w:r>
    </w:p>
    <w:p>
      <w:pPr>
        <w:spacing w:after="90"/>
        <w:ind w:left="0"/>
        <w:jc w:val="left"/>
      </w:pPr>
      <w:r>
        <w:rPr>
          <w:rFonts w:hint="default" w:ascii="Times" w:hAnsi="Times"/>
          <w:b w:val="false"/>
          <w:i w:val="false"/>
          <w:color w:val="000000"/>
        </w:rPr>
        <w:t>(6) Финансијски извештаји, пословне књиге и рачуноводствене исправе чувају се у оригиналу или другом облику архивирања, у складу са законом.</w:t>
      </w:r>
    </w:p>
    <w:p>
      <w:pPr>
        <w:spacing w:after="45"/>
        <w:ind w:left="0"/>
        <w:jc w:val="center"/>
      </w:pPr>
      <w:r>
        <w:rPr>
          <w:rFonts w:hint="default" w:ascii="Times" w:hAnsi="Times"/>
          <w:b/>
          <w:i w:val="false"/>
          <w:color w:val="333333"/>
        </w:rPr>
        <w:t xml:space="preserve"> Усклађивање пословних књига, попис имовине и обавеза и усаглашавање потраживања и обавеза </w:t>
      </w:r>
    </w:p>
    <w:p>
      <w:pPr>
        <w:spacing w:after="225"/>
        <w:ind w:left="0"/>
        <w:jc w:val="center"/>
      </w:pPr>
      <w:r>
        <w:rPr>
          <w:rFonts w:hint="default" w:ascii="Times" w:hAnsi="Times"/>
          <w:b/>
          <w:i w:val="false"/>
          <w:color w:val="000000"/>
        </w:rPr>
        <w:t xml:space="preserve"> Члан 18. </w:t>
      </w:r>
    </w:p>
    <w:p>
      <w:pPr>
        <w:spacing w:after="90"/>
        <w:ind w:left="0"/>
        <w:jc w:val="left"/>
      </w:pPr>
      <w:r>
        <w:rPr>
          <w:rFonts w:hint="default" w:ascii="Times" w:hAnsi="Times"/>
          <w:b w:val="false"/>
          <w:i w:val="false"/>
          <w:color w:val="000000"/>
        </w:rPr>
        <w:t>(1) Усклађивање евиденција и стања главне књиге са дневником, као и помоћних књига и евиденција са главном књигом, врши се пре пописа имовине и обавеза и пре припреме финансијских извештаја.</w:t>
      </w:r>
    </w:p>
    <w:p>
      <w:pPr>
        <w:spacing w:after="90"/>
        <w:ind w:left="0"/>
        <w:jc w:val="left"/>
      </w:pPr>
      <w:r>
        <w:rPr>
          <w:rFonts w:hint="default" w:ascii="Times" w:hAnsi="Times"/>
          <w:b w:val="false"/>
          <w:i w:val="false"/>
          <w:color w:val="000000"/>
        </w:rPr>
        <w:t xml:space="preserve">(2) Усклађивање стања имовине и обавеза у књиговодственој евиденцији корисника буџетских средстава и организација обавезног социјалног осигурања, као и корисника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са стварним стањем које се уређује пописом, врши се на крају буџетске године, са стањем на дан 31. децембра текуће године. </w:t>
      </w:r>
    </w:p>
    <w:p>
      <w:pPr>
        <w:spacing w:after="90"/>
        <w:ind w:left="0"/>
        <w:jc w:val="left"/>
      </w:pPr>
      <w:r>
        <w:rPr>
          <w:rFonts w:hint="default" w:ascii="Times" w:hAnsi="Times"/>
          <w:b w:val="false"/>
          <w:i w:val="false"/>
          <w:color w:val="000000"/>
        </w:rPr>
        <w:t>(3) Изузетно од става 2. овог члана, интерним општим актом може се предвидети и дужи период за обављање пописа књига, филмова, фотоса, архивске грађе и друго, али не дужи од пет година.</w:t>
      </w:r>
    </w:p>
    <w:p>
      <w:pPr>
        <w:spacing w:after="90"/>
        <w:ind w:left="0"/>
        <w:jc w:val="left"/>
      </w:pPr>
      <w:r>
        <w:rPr>
          <w:rFonts w:hint="default" w:ascii="Times" w:hAnsi="Times"/>
          <w:b w:val="false"/>
          <w:i w:val="false"/>
          <w:color w:val="000000"/>
        </w:rPr>
        <w:t xml:space="preserve">(4) </w:t>
      </w:r>
      <w:r>
        <w:rPr>
          <w:rFonts w:hint="default" w:ascii="Times" w:hAnsi="Times"/>
          <w:b/>
          <w:i w:val="false"/>
          <w:color w:val="000000"/>
        </w:rPr>
        <w:t>Корисници буџетских средстава и организације за обавезно социјално осигурање, као и корисници средстава Републичког фонда за здравствено осигурање, су у обавези да изврше усаглашавање финансијских пласмана, потраживања и обавеза на дан 31. децембра.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(5) Поверилац је дужан да достави свом дужнику попис ненаплаћених потраживања </w:t>
      </w:r>
      <w:r>
        <w:rPr>
          <w:rFonts w:hint="default" w:ascii="Times" w:hAnsi="Times"/>
          <w:b/>
          <w:i w:val="false"/>
          <w:color w:val="000000"/>
        </w:rPr>
        <w:t>до 25. јануара текуће године са стањем на дан 31. децембра претходне године</w:t>
      </w:r>
      <w:r>
        <w:rPr>
          <w:rFonts w:hint="default" w:ascii="Times" w:hAnsi="Times"/>
          <w:b w:val="false"/>
          <w:i w:val="false"/>
          <w:color w:val="000000"/>
        </w:rPr>
        <w:t xml:space="preserve">, а дужник је обавезан да у року од пет дана од дана пријема пописа неизмирених обавеза, провери своју обавезу и о томе обавести повериоца. </w:t>
      </w:r>
    </w:p>
    <w:p>
      <w:pPr>
        <w:spacing w:after="90"/>
        <w:ind w:left="0"/>
        <w:jc w:val="left"/>
      </w:pPr>
      <w:r>
        <w:rPr>
          <w:rFonts w:hint="default" w:ascii="Times" w:hAnsi="Times"/>
          <w:b w:val="false"/>
          <w:i w:val="false"/>
          <w:color w:val="000000"/>
        </w:rPr>
        <w:t xml:space="preserve">(6) </w:t>
      </w:r>
      <w:r>
        <w:rPr>
          <w:rFonts w:hint="default" w:ascii="Times" w:hAnsi="Times"/>
          <w:b/>
          <w:i w:val="false"/>
          <w:color w:val="000000"/>
        </w:rPr>
        <w:t>Начин и рокови вршења пописа и усклађивање књиговодственог стања са стварним стањем обављају се у складу са правилником којим се уређују начин и рокови вршења пописа имовине и обавеза корисника буџетских средстава Републике Србије и усклађивање књиговодственог стања са стварним стањем.</w:t>
      </w:r>
      <w:r>
        <w:rPr>
          <w:rFonts w:hint="default" w:ascii="Times" w:hAnsi="Times"/>
          <w:b w:val="false"/>
          <w:i w:val="false"/>
          <w:color w:val="000000"/>
        </w:rPr>
        <w:t xml:space="preserve"> </w:t>
      </w:r>
    </w:p>
    <w:p>
      <w:pPr>
        <w:spacing w:after="45"/>
        <w:ind w:left="0"/>
        <w:jc w:val="center"/>
      </w:pPr>
      <w:r>
        <w:rPr>
          <w:rFonts w:hint="default" w:ascii="Times" w:hAnsi="Times"/>
          <w:b/>
          <w:i w:val="false"/>
          <w:color w:val="333333"/>
        </w:rPr>
        <w:t xml:space="preserve"> Услови за вођење пословних књига </w:t>
      </w:r>
    </w:p>
    <w:p>
      <w:pPr>
        <w:spacing w:after="225"/>
        <w:ind w:left="0"/>
        <w:jc w:val="center"/>
      </w:pPr>
      <w:r>
        <w:rPr>
          <w:rFonts w:hint="default" w:ascii="Times" w:hAnsi="Times"/>
          <w:b/>
          <w:i w:val="false"/>
          <w:color w:val="000000"/>
        </w:rPr>
        <w:t xml:space="preserve"> Члан 19. </w:t>
      </w:r>
    </w:p>
    <w:p>
      <w:pPr>
        <w:spacing w:after="90"/>
        <w:ind w:left="0"/>
        <w:jc w:val="left"/>
      </w:pPr>
      <w:r>
        <w:rPr>
          <w:rFonts w:hint="default" w:ascii="Times" w:hAnsi="Times"/>
          <w:b w:val="false"/>
          <w:i w:val="false"/>
          <w:color w:val="000000"/>
        </w:rPr>
        <w:t xml:space="preserve">(1) Вођење пословних књига, припрему, подношење и објављивање финансијских извештаја корисника буџетских средстава и организација обавезног социјалног осигурања, као и корисника средстава Републичког </w:t>
      </w:r>
      <w:r>
        <w:rPr>
          <w:rFonts w:hint="default" w:ascii="Times" w:hAnsi="Times"/>
          <w:b/>
          <w:i w:val="false"/>
          <w:color w:val="000000"/>
        </w:rPr>
        <w:t>фонда</w:t>
      </w:r>
      <w:r>
        <w:rPr>
          <w:rFonts w:hint="default" w:ascii="Times" w:hAnsi="Times"/>
          <w:b w:val="false"/>
          <w:i w:val="false"/>
          <w:color w:val="000000"/>
        </w:rPr>
        <w:t xml:space="preserve"> за здравствено осигурање, обавља стручно лице које није кажњавано за кривична дела која га чине неподобним за обављање послова из области рачуноводства. </w:t>
      </w:r>
    </w:p>
    <w:p>
      <w:pPr>
        <w:spacing w:after="90"/>
        <w:ind w:left="0"/>
        <w:jc w:val="left"/>
      </w:pPr>
      <w:r>
        <w:rPr>
          <w:rFonts w:hint="default" w:ascii="Times" w:hAnsi="Times"/>
          <w:b w:val="false"/>
          <w:i w:val="false"/>
          <w:color w:val="000000"/>
        </w:rPr>
        <w:t>(2) Услови за оспособљавање стручних лица и стицање стручних звања уређују се националним стандардом.</w:t>
      </w:r>
    </w:p>
    <w:p>
      <w:pPr>
        <w:spacing w:after="45"/>
        <w:ind w:left="0"/>
        <w:jc w:val="center"/>
      </w:pPr>
      <w:r>
        <w:rPr>
          <w:rFonts w:hint="default" w:ascii="Times" w:hAnsi="Times"/>
          <w:b/>
          <w:i w:val="false"/>
          <w:color w:val="333333"/>
        </w:rPr>
        <w:t xml:space="preserve"> </w:t>
      </w:r>
      <w:r>
        <w:rPr>
          <w:rFonts w:hint="default" w:ascii="Times" w:hAnsi="Times"/>
          <w:b/>
          <w:i w:val="false"/>
          <w:color w:val="333333"/>
        </w:rPr>
        <w:t>IV.</w:t>
      </w:r>
      <w:r>
        <w:rPr>
          <w:rFonts w:hint="default" w:ascii="Times" w:hAnsi="Times"/>
          <w:b/>
          <w:i w:val="false"/>
          <w:color w:val="333333"/>
        </w:rPr>
        <w:t xml:space="preserve"> брисана ("Сл. гласник РС", бр. 27/20) </w:t>
      </w:r>
    </w:p>
    <w:p>
      <w:pPr>
        <w:spacing w:after="225"/>
        <w:ind w:left="0"/>
        <w:jc w:val="center"/>
      </w:pPr>
      <w:r>
        <w:rPr>
          <w:rFonts w:hint="default" w:ascii="Times" w:hAnsi="Times"/>
          <w:b/>
          <w:i w:val="false"/>
          <w:color w:val="000000"/>
        </w:rPr>
        <w:t xml:space="preserve"> Члан 20. </w:t>
      </w:r>
    </w:p>
    <w:p>
      <w:pPr>
        <w:spacing w:after="90"/>
        <w:ind w:left="0"/>
        <w:jc w:val="left"/>
      </w:pPr>
      <w:r>
        <w:rPr>
          <w:rFonts w:hint="default" w:ascii="Times" w:hAnsi="Times"/>
          <w:b w:val="false"/>
          <w:i w:val="false"/>
          <w:color w:val="000000"/>
        </w:rPr>
        <w:t xml:space="preserve"> Брисан (Сл. гласник РС бр. 27/20) </w:t>
      </w:r>
    </w:p>
    <w:p>
      <w:pPr>
        <w:spacing w:after="45"/>
        <w:ind w:left="0"/>
        <w:jc w:val="center"/>
      </w:pPr>
      <w:r>
        <w:rPr>
          <w:rFonts w:hint="default" w:ascii="Times" w:hAnsi="Times"/>
          <w:b/>
          <w:i w:val="false"/>
          <w:color w:val="333333"/>
        </w:rPr>
        <w:t xml:space="preserve"> </w:t>
      </w:r>
      <w:r>
        <w:rPr>
          <w:rFonts w:hint="default" w:ascii="Times" w:hAnsi="Times"/>
          <w:b/>
          <w:i w:val="false"/>
          <w:color w:val="333333"/>
        </w:rPr>
        <w:t>V.</w:t>
      </w:r>
      <w:r>
        <w:rPr>
          <w:rFonts w:hint="default" w:ascii="Times" w:hAnsi="Times"/>
          <w:b/>
          <w:i w:val="false"/>
          <w:color w:val="333333"/>
        </w:rPr>
        <w:t xml:space="preserve"> ЗАВРШНА ОДРЕДБА </w:t>
      </w:r>
    </w:p>
    <w:p>
      <w:pPr>
        <w:spacing w:after="225"/>
        <w:ind w:left="0"/>
        <w:jc w:val="center"/>
      </w:pPr>
      <w:r>
        <w:rPr>
          <w:rFonts w:hint="default" w:ascii="Times" w:hAnsi="Times"/>
          <w:b/>
          <w:i w:val="false"/>
          <w:color w:val="000000"/>
        </w:rPr>
        <w:t xml:space="preserve"> Члан 21. </w:t>
      </w:r>
    </w:p>
    <w:p>
      <w:pPr>
        <w:spacing w:after="90"/>
        <w:ind w:left="0"/>
        <w:jc w:val="left"/>
      </w:pPr>
      <w:r>
        <w:rPr>
          <w:rFonts w:hint="default" w:ascii="Times" w:hAnsi="Times"/>
          <w:b w:val="false"/>
          <w:i w:val="false"/>
          <w:color w:val="000000"/>
        </w:rPr>
        <w:t>Ова уредба ступа на снагу осмог дана од дана објављивања у "Службеном гласнику Републике Србије".</w:t>
      </w:r>
    </w:p>
    <w:p>
      <w:pPr>
        <w:spacing w:after="90"/>
        <w:ind w:left="0"/>
        <w:jc w:val="left"/>
      </w:pPr>
    </w:p>
    <w:p>
      <w:pPr>
        <w:spacing w:after="45"/>
        <w:ind w:left="0"/>
        <w:jc w:val="center"/>
      </w:pPr>
      <w:r>
        <w:rPr>
          <w:rFonts w:hint="default" w:ascii="Times" w:hAnsi="Times"/>
          <w:b/>
          <w:i w:val="false"/>
          <w:color w:val="333333"/>
        </w:rPr>
        <w:t xml:space="preserve"> ОДРЕДБЕ КОЈЕ НИСУ УШЛЕ У ПРЕЧИШЋЕН ТЕКСТ </w:t>
      </w:r>
    </w:p>
    <w:p>
      <w:pPr>
        <w:spacing w:after="360"/>
        <w:ind w:left="0"/>
        <w:jc w:val="center"/>
      </w:pPr>
      <w:r>
        <w:rPr>
          <w:rFonts w:hint="default" w:ascii="Times" w:hAnsi="Times"/>
          <w:b/>
          <w:i w:val="false"/>
          <w:color w:val="000000"/>
        </w:rPr>
        <w:t xml:space="preserve"> Уредба о изменама и допунама Уредбе о буџетском рачуноводству </w:t>
      </w:r>
      <w:r>
        <w:br/>
      </w:r>
      <w:r>
        <w:rPr>
          <w:rFonts w:hint="default" w:ascii="Times" w:hAnsi="Times"/>
          <w:b/>
          <w:i w:val="false"/>
          <w:color w:val="000000"/>
        </w:rPr>
        <w:t xml:space="preserve">("Сл. гласник РС", бр. 27/20) </w:t>
      </w:r>
    </w:p>
    <w:p>
      <w:pPr>
        <w:spacing w:after="90"/>
        <w:ind w:left="0"/>
        <w:jc w:val="left"/>
      </w:pPr>
      <w:r>
        <w:rPr>
          <w:rFonts w:hint="default" w:ascii="Times" w:hAnsi="Times"/>
          <w:b w:val="false"/>
          <w:i w:val="false"/>
          <w:color w:val="000000"/>
        </w:rPr>
        <w:t>Члан 20.</w:t>
      </w:r>
    </w:p>
    <w:p>
      <w:pPr>
        <w:spacing w:after="90"/>
        <w:ind w:left="0"/>
        <w:jc w:val="left"/>
      </w:pPr>
      <w:r>
        <w:rPr>
          <w:rFonts w:hint="default" w:ascii="Times" w:hAnsi="Times"/>
          <w:b w:val="false"/>
          <w:i w:val="false"/>
          <w:color w:val="000000"/>
        </w:rPr>
        <w:t xml:space="preserve"> </w:t>
      </w:r>
      <w:r>
        <w:rPr>
          <w:rFonts w:hint="default" w:ascii="Times" w:hAnsi="Times"/>
          <w:b/>
          <w:i w:val="false"/>
          <w:color w:val="000000"/>
        </w:rPr>
        <w:t xml:space="preserve">Одредбе члана 15. ове уредбе које се односе на фактуру (рачун) као рачуноводствену исправу у електронском облику примењиваће се почев од 1. јула 2021. године. </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val="false"/>
          <w:i w:val="false"/>
          <w:color w:val="000000"/>
        </w:rPr>
        <w:t>НАПОМЕНА ЕКСПЕРТ-а:</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 </w:t>
      </w:r>
      <w:r>
        <w:rPr>
          <w:rFonts w:hint="default" w:ascii="Times" w:hAnsi="Times"/>
          <w:b w:val="false"/>
          <w:i w:val="false"/>
          <w:color w:val="000000"/>
          <w:vertAlign w:val="superscript"/>
        </w:rPr>
        <w:t xml:space="preserve">[1] </w:t>
      </w:r>
      <w:r>
        <w:rPr>
          <w:rFonts w:hint="default" w:ascii="Times" w:hAnsi="Times"/>
          <w:b w:val="false"/>
          <w:i w:val="false"/>
          <w:color w:val="000000"/>
        </w:rPr>
        <w:t xml:space="preserve">На означеном месту, уместо речи: "став 9." треба да стоје речи: "став 7.", због извршене ренумерације ставова. </w:t>
      </w:r>
    </w:p>
    <w:p>
      <w:pPr>
        <w:spacing w:after="90"/>
        <w:ind w:left="0"/>
        <w:jc w:val="left"/>
      </w:pPr>
      <w:r>
        <w:rPr>
          <w:rFonts w:hint="default" w:ascii="Times" w:hAnsi="Times"/>
          <w:b w:val="false"/>
          <w:i w:val="false"/>
          <w:color w:val="000000"/>
        </w:rPr>
        <w:t xml:space="preserve"> </w:t>
      </w:r>
      <w:r>
        <w:rPr>
          <w:rFonts w:hint="default" w:ascii="Times" w:hAnsi="Times"/>
          <w:b w:val="false"/>
          <w:i w:val="false"/>
          <w:color w:val="000000"/>
          <w:vertAlign w:val="superscript"/>
        </w:rPr>
        <w:t xml:space="preserve"> [!] </w:t>
      </w:r>
      <w:r>
        <w:rPr>
          <w:rFonts w:hint="default" w:ascii="Times" w:hAnsi="Times"/>
          <w:b w:val="false"/>
          <w:i w:val="false"/>
          <w:color w:val="000000"/>
        </w:rPr>
        <w:t xml:space="preserve"> </w:t>
      </w:r>
      <w:r>
        <w:rPr>
          <w:rFonts w:hint="default" w:ascii="Times" w:hAnsi="Times"/>
          <w:b w:val="false"/>
          <w:i w:val="false"/>
          <w:color w:val="000000"/>
        </w:rPr>
        <w:t>НАПОМЕНА О ПРИМЕНИ:</w:t>
      </w:r>
      <w:r>
        <w:rPr>
          <w:rFonts w:hint="default" w:ascii="Times" w:hAnsi="Times"/>
          <w:b w:val="false"/>
          <w:i w:val="false"/>
          <w:color w:val="000000"/>
        </w:rPr>
        <w:t xml:space="preserve"> </w:t>
      </w:r>
    </w:p>
    <w:p>
      <w:pPr>
        <w:spacing w:after="90"/>
        <w:ind w:left="0"/>
        <w:jc w:val="left"/>
      </w:pPr>
      <w:r>
        <w:rPr>
          <w:rFonts w:hint="default" w:ascii="Times" w:hAnsi="Times"/>
          <w:b w:val="false"/>
          <w:i w:val="false"/>
          <w:color w:val="000000"/>
        </w:rPr>
        <w:t xml:space="preserve">Одредбе члана 16. ове уредбе које се односе на фактуру (рачун) као рачуноводствену исправу у електронском облику примењиваће се почев од 1. јула 2021. године. </w:t>
      </w:r>
    </w:p>
    <w:p>
      <w:pPr>
        <w:spacing w:after="90"/>
        <w:ind w:left="0"/>
        <w:jc w:val="left"/>
      </w:pPr>
      <w:hyperlink r:id="rId4">
        <w:r>
          <w:rPr>
            <w:rFonts w:hint="default" w:ascii="Times" w:hAnsi="Times"/>
            <w:b/>
            <w:i w:val="false"/>
            <w:color w:val="660000"/>
            <w:u w:val="single"/>
          </w:rPr>
          <w:t>© Cekos In, Beograd, www.cekos.rs</w:t>
        </w:r>
      </w:hyperlink>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www.cekos.rs/" Type="http://schemas.openxmlformats.org/officeDocument/2006/relationships/hyperlink"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